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7A0DE" w14:textId="4DB2B680" w:rsidR="007166CE" w:rsidRDefault="008A6E27" w:rsidP="000A2397">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C103912" wp14:editId="26AD4611">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731906" w14:textId="77777777" w:rsidR="00493B65" w:rsidRDefault="007166CE" w:rsidP="000A2397">
      <w:pPr>
        <w:pStyle w:val="berschrift1"/>
      </w:pPr>
      <w:r>
        <w:br w:type="page"/>
      </w:r>
      <w:r w:rsidR="00493B65">
        <w:lastRenderedPageBreak/>
        <w:t>Vorwort</w:t>
      </w:r>
    </w:p>
    <w:p w14:paraId="5D93D3BE" w14:textId="77777777" w:rsidR="00493B65" w:rsidRDefault="00493B65" w:rsidP="000A2397">
      <w:r>
        <w:t>2022 –</w:t>
      </w:r>
      <w:r w:rsidR="009F720B">
        <w:t xml:space="preserve"> und ich mache weiter damit</w:t>
      </w:r>
      <w:r w:rsidR="00F62EE2">
        <w:t>, neue Bücher zusammenzustellen in der Hoffnung, dass in ihnen etwas ist, was Euch in Eurem Glauben weiterbringt</w:t>
      </w:r>
      <w:r>
        <w:t>.</w:t>
      </w:r>
    </w:p>
    <w:p w14:paraId="0B2F14B1" w14:textId="77777777" w:rsidR="00F62EE2" w:rsidRDefault="00F62EE2" w:rsidP="000A2397">
      <w:r>
        <w:t>Dabei werden zum Teil alte Bücher überarbeitet, neue angeboten oder thematische erstellt, zum Beispiel für die christlichen Feiertage.</w:t>
      </w:r>
    </w:p>
    <w:p w14:paraId="283976A9" w14:textId="77777777" w:rsidR="00493B65" w:rsidRDefault="00493B65" w:rsidP="000A2397">
      <w:r>
        <w:t>Euch allen wünsche ich Gottes reichen Segen und dass Ihr für Euch interessante Texte hier findet. Für Anregungen bin ich immer dankbar.</w:t>
      </w:r>
    </w:p>
    <w:p w14:paraId="3F89F940" w14:textId="77777777" w:rsidR="00493B65" w:rsidRDefault="00493B65" w:rsidP="000A2397">
      <w:r>
        <w:t>Gruß &amp; Segen,</w:t>
      </w:r>
    </w:p>
    <w:p w14:paraId="2B2BED82" w14:textId="77777777" w:rsidR="007166CE" w:rsidRDefault="00493B65" w:rsidP="000A2397">
      <w:r>
        <w:t>Andreas</w:t>
      </w:r>
    </w:p>
    <w:p w14:paraId="4F436539" w14:textId="77777777" w:rsidR="0022039F" w:rsidRDefault="007166CE" w:rsidP="000A2397">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78F231B" w14:textId="0DF3F908" w:rsidR="00BD71A4" w:rsidRDefault="000A2397" w:rsidP="000A2397">
      <w:pPr>
        <w:spacing w:after="0" w:line="240" w:lineRule="auto"/>
      </w:pPr>
      <w:r>
        <w:rPr>
          <w:noProof/>
        </w:rPr>
        <w:drawing>
          <wp:inline distT="0" distB="0" distL="0" distR="0" wp14:anchorId="63A5516A" wp14:editId="2AECE98C">
            <wp:extent cx="3638550" cy="5629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638550" cy="5629275"/>
                    </a:xfrm>
                    <a:prstGeom prst="rect">
                      <a:avLst/>
                    </a:prstGeom>
                  </pic:spPr>
                </pic:pic>
              </a:graphicData>
            </a:graphic>
          </wp:inline>
        </w:drawing>
      </w:r>
    </w:p>
    <w:p w14:paraId="7942B61F" w14:textId="77777777" w:rsidR="00BD71A4" w:rsidRDefault="00BD71A4" w:rsidP="000A2397">
      <w:pPr>
        <w:spacing w:after="0" w:line="240" w:lineRule="auto"/>
        <w:rPr>
          <w:rFonts w:eastAsia="Times New Roman"/>
          <w:b/>
          <w:bCs/>
          <w:color w:val="000000"/>
          <w:kern w:val="36"/>
          <w:sz w:val="36"/>
          <w:szCs w:val="48"/>
          <w:lang w:eastAsia="de-DE"/>
        </w:rPr>
      </w:pPr>
      <w:r>
        <w:br w:type="page"/>
      </w:r>
    </w:p>
    <w:p w14:paraId="6735ED1E" w14:textId="77777777" w:rsidR="000A2845" w:rsidRDefault="000A2845" w:rsidP="000A2845">
      <w:pPr>
        <w:pStyle w:val="berschrift1"/>
      </w:pPr>
      <w:r>
        <w:t>Ach Gott, mein treuer Gott</w:t>
      </w:r>
      <w:r w:rsidRPr="000A2397">
        <w:t xml:space="preserve"> </w:t>
      </w:r>
    </w:p>
    <w:p w14:paraId="1AD69782" w14:textId="77777777" w:rsidR="000A2845" w:rsidRPr="000A2845" w:rsidRDefault="000A2845" w:rsidP="000A2845">
      <w:pPr>
        <w:rPr>
          <w:b/>
        </w:rPr>
      </w:pPr>
      <w:r w:rsidRPr="000A2845">
        <w:rPr>
          <w:b/>
        </w:rPr>
        <w:t>Kreuz-Gebetlein.</w:t>
      </w:r>
    </w:p>
    <w:p w14:paraId="357F0728" w14:textId="77777777" w:rsidR="000A2845" w:rsidRDefault="000A2845" w:rsidP="000A2845">
      <w:pPr>
        <w:pStyle w:val="StandardWeb"/>
      </w:pPr>
      <w:r>
        <w:t>1. Ach Gott, mein treuer Gott,</w:t>
      </w:r>
      <w:r>
        <w:br/>
        <w:t>Darf ich mein Elend klagen?</w:t>
      </w:r>
      <w:r>
        <w:br/>
        <w:t xml:space="preserve">Und wie </w:t>
      </w:r>
      <w:proofErr w:type="spellStart"/>
      <w:r>
        <w:t>mir’s</w:t>
      </w:r>
      <w:proofErr w:type="spellEnd"/>
      <w:r>
        <w:t xml:space="preserve"> ist ums Herz,</w:t>
      </w:r>
      <w:r>
        <w:br/>
        <w:t>Wie kannst du mich so plagen,</w:t>
      </w:r>
      <w:r>
        <w:br/>
        <w:t>Mich dein betrübt Geschöpf,</w:t>
      </w:r>
      <w:r>
        <w:br/>
        <w:t>Und schwache Kreatur,</w:t>
      </w:r>
      <w:r>
        <w:br/>
        <w:t>Die voller Elend schon</w:t>
      </w:r>
      <w:r>
        <w:br/>
        <w:t>Und Jammer von Natur.</w:t>
      </w:r>
    </w:p>
    <w:p w14:paraId="65425475" w14:textId="77777777" w:rsidR="000A2845" w:rsidRDefault="000A2845" w:rsidP="000A2845">
      <w:pPr>
        <w:pStyle w:val="StandardWeb"/>
      </w:pPr>
      <w:r>
        <w:t xml:space="preserve">2. Und </w:t>
      </w:r>
      <w:proofErr w:type="spellStart"/>
      <w:r>
        <w:t>muß</w:t>
      </w:r>
      <w:proofErr w:type="spellEnd"/>
      <w:r>
        <w:t xml:space="preserve"> noch solche Pein</w:t>
      </w:r>
      <w:r>
        <w:br/>
        <w:t>Und große Schmerzen tragen,</w:t>
      </w:r>
      <w:r>
        <w:br/>
        <w:t>Die du viel besser weißt,</w:t>
      </w:r>
      <w:r>
        <w:br/>
        <w:t>Als ich sie weiß zu sagen,</w:t>
      </w:r>
      <w:r>
        <w:br/>
        <w:t>Wo ist dein treues Wort</w:t>
      </w:r>
      <w:r>
        <w:br/>
        <w:t>Und alter Vaters-Ruhm?</w:t>
      </w:r>
      <w:r>
        <w:br/>
        <w:t>Was hilft mir denn zuletzt</w:t>
      </w:r>
      <w:r>
        <w:br/>
        <w:t>Mein Glaub und Christentum?</w:t>
      </w:r>
    </w:p>
    <w:p w14:paraId="3CAEFEEC" w14:textId="77777777" w:rsidR="000A2845" w:rsidRDefault="000A2845" w:rsidP="000A2845">
      <w:pPr>
        <w:pStyle w:val="StandardWeb"/>
      </w:pPr>
      <w:r>
        <w:t>3. Ach solltest du dein Kind</w:t>
      </w:r>
      <w:r>
        <w:br/>
        <w:t>Dich lassen nicht erbitten,</w:t>
      </w:r>
      <w:r>
        <w:br/>
        <w:t>Und deines Eifers Grimm</w:t>
      </w:r>
      <w:r>
        <w:br/>
        <w:t>Vielmehr auf Leute schütten,</w:t>
      </w:r>
      <w:r>
        <w:br/>
        <w:t>Die dich und deinen Sohn,</w:t>
      </w:r>
      <w:r>
        <w:br/>
        <w:t>Und sein Heilwertig Wort</w:t>
      </w:r>
      <w:r>
        <w:br/>
        <w:t>Erkannt und unerkannt</w:t>
      </w:r>
      <w:r>
        <w:br/>
        <w:t>Verlästern fort und fort.</w:t>
      </w:r>
    </w:p>
    <w:p w14:paraId="1DADD611" w14:textId="77777777" w:rsidR="000A2845" w:rsidRDefault="000A2845" w:rsidP="000A2845">
      <w:pPr>
        <w:pStyle w:val="berschrift1"/>
      </w:pPr>
      <w:r>
        <w:t>Der Mensch hat nicht allein</w:t>
      </w:r>
      <w:r w:rsidRPr="000A2397">
        <w:t xml:space="preserve"> </w:t>
      </w:r>
    </w:p>
    <w:p w14:paraId="30FA0DC3" w14:textId="77777777" w:rsidR="000A2845" w:rsidRPr="000A2845" w:rsidRDefault="000A2845" w:rsidP="000A2845">
      <w:pPr>
        <w:rPr>
          <w:b/>
          <w:bCs/>
        </w:rPr>
      </w:pPr>
      <w:r w:rsidRPr="000A2845">
        <w:rPr>
          <w:b/>
          <w:bCs/>
        </w:rPr>
        <w:t>Zum Abendessen.</w:t>
      </w:r>
    </w:p>
    <w:p w14:paraId="03EEC58A" w14:textId="77777777" w:rsidR="000A2845" w:rsidRDefault="000A2845" w:rsidP="000A2845">
      <w:pPr>
        <w:pStyle w:val="StandardWeb"/>
      </w:pPr>
      <w:r>
        <w:t>1. Der Mensch hat nicht allein</w:t>
      </w:r>
      <w:r>
        <w:br/>
        <w:t>Vom bloßen Brot das Leben,</w:t>
      </w:r>
      <w:r>
        <w:br/>
        <w:t xml:space="preserve">Gott </w:t>
      </w:r>
      <w:proofErr w:type="spellStart"/>
      <w:r>
        <w:t>muß</w:t>
      </w:r>
      <w:proofErr w:type="spellEnd"/>
      <w:r>
        <w:t xml:space="preserve"> die Lebenskraft</w:t>
      </w:r>
      <w:r>
        <w:br/>
        <w:t>Dem Brot und Menschen geben,</w:t>
      </w:r>
      <w:r>
        <w:br/>
        <w:t>Durch fein allmächtig Wort</w:t>
      </w:r>
      <w:r>
        <w:br/>
        <w:t>Erhält er Seel und Leib;</w:t>
      </w:r>
      <w:r>
        <w:br/>
        <w:t>Dieselbe Gottes-Kraft</w:t>
      </w:r>
      <w:r>
        <w:br/>
        <w:t xml:space="preserve">In uns </w:t>
      </w:r>
      <w:proofErr w:type="spellStart"/>
      <w:r>
        <w:t>bekleib</w:t>
      </w:r>
      <w:proofErr w:type="spellEnd"/>
      <w:r>
        <w:rPr>
          <w:rStyle w:val="Funotenzeichen"/>
        </w:rPr>
        <w:footnoteReference w:id="1"/>
      </w:r>
      <w:r>
        <w:t xml:space="preserve"> und bleib.</w:t>
      </w:r>
    </w:p>
    <w:p w14:paraId="7A1CEE7C" w14:textId="77777777" w:rsidR="000A2845" w:rsidRDefault="000A2845" w:rsidP="000A2845">
      <w:pPr>
        <w:pStyle w:val="StandardWeb"/>
      </w:pPr>
      <w:r>
        <w:t>2. Der Mensch hat nicht allein</w:t>
      </w:r>
      <w:r>
        <w:br/>
        <w:t>Vom Erden-Brot das Leben:</w:t>
      </w:r>
      <w:r>
        <w:br/>
        <w:t>Gott hat uns auch dazu</w:t>
      </w:r>
      <w:r>
        <w:br/>
        <w:t>Die Seelen-Speise geben.</w:t>
      </w:r>
      <w:r>
        <w:br/>
        <w:t>Dasselbe Lebens-Wort</w:t>
      </w:r>
      <w:r>
        <w:br/>
        <w:t>Erhält uns Seel und Leib;</w:t>
      </w:r>
      <w:r>
        <w:br/>
        <w:t>Desselben Gottes Kraft</w:t>
      </w:r>
      <w:r>
        <w:br/>
        <w:t xml:space="preserve">In uns </w:t>
      </w:r>
      <w:proofErr w:type="spellStart"/>
      <w:r>
        <w:t>bekleib</w:t>
      </w:r>
      <w:proofErr w:type="spellEnd"/>
      <w:r>
        <w:t xml:space="preserve"> und bleib.</w:t>
      </w:r>
    </w:p>
    <w:p w14:paraId="42F60375" w14:textId="77777777" w:rsidR="000A2845" w:rsidRDefault="000A2845" w:rsidP="000A2845">
      <w:pPr>
        <w:pStyle w:val="StandardWeb"/>
      </w:pPr>
      <w:r>
        <w:t>3. Der Mensch hat nicht allein</w:t>
      </w:r>
      <w:r>
        <w:br/>
        <w:t>Vom Seelen-Brot das leben:</w:t>
      </w:r>
      <w:r>
        <w:br/>
        <w:t>Gott will uns dort einmal</w:t>
      </w:r>
      <w:r>
        <w:br/>
        <w:t>Auch Englisch‘ Speise geben.</w:t>
      </w:r>
      <w:r>
        <w:br/>
        <w:t>Damit sein Lebens-Wort</w:t>
      </w:r>
      <w:r>
        <w:br/>
        <w:t>Zugleich an Seel und Leib</w:t>
      </w:r>
      <w:r>
        <w:br/>
        <w:t>Hier und dort ewiglich</w:t>
      </w:r>
      <w:r>
        <w:br/>
        <w:t xml:space="preserve">In uns </w:t>
      </w:r>
      <w:proofErr w:type="spellStart"/>
      <w:r>
        <w:t>bekleib</w:t>
      </w:r>
      <w:proofErr w:type="spellEnd"/>
      <w:r>
        <w:t xml:space="preserve"> und bleib.</w:t>
      </w:r>
    </w:p>
    <w:p w14:paraId="75AD4F6A" w14:textId="77777777" w:rsidR="000A2845" w:rsidRDefault="000A2845" w:rsidP="000A2845">
      <w:pPr>
        <w:pStyle w:val="berschrift1"/>
      </w:pPr>
      <w:r w:rsidRPr="000A2397">
        <w:t>Dir sei Lob, Ehr und Preis</w:t>
      </w:r>
    </w:p>
    <w:p w14:paraId="14CC9830" w14:textId="77777777" w:rsidR="000A2845" w:rsidRDefault="000A2845" w:rsidP="000A2845">
      <w:pPr>
        <w:pStyle w:val="StandardWeb"/>
      </w:pPr>
      <w:r>
        <w:t>1. Dir sei Lob, Ehr und Preis,</w:t>
      </w:r>
      <w:r>
        <w:br/>
        <w:t>Du treuer Menschen-Hüter.</w:t>
      </w:r>
      <w:r>
        <w:br/>
        <w:t>Du Heil- und Tröste-Gast</w:t>
      </w:r>
      <w:r>
        <w:br/>
        <w:t>Der furchtsamen Gemüter.</w:t>
      </w:r>
      <w:r>
        <w:br/>
        <w:t>Willkommen in mein Herz</w:t>
      </w:r>
      <w:r>
        <w:br/>
        <w:t>Zu tausend, tausend Mal</w:t>
      </w:r>
      <w:r>
        <w:br/>
        <w:t>Dort will ich danken dir</w:t>
      </w:r>
      <w:r>
        <w:br/>
        <w:t>Im Himmels-Freuden-Saal.</w:t>
      </w:r>
    </w:p>
    <w:p w14:paraId="07F71486" w14:textId="77777777" w:rsidR="000A2845" w:rsidRDefault="000A2845" w:rsidP="000A2845">
      <w:pPr>
        <w:pStyle w:val="StandardWeb"/>
      </w:pPr>
      <w:r>
        <w:t>2. Dir sei Lob, Ehr und Preis,</w:t>
      </w:r>
      <w:r>
        <w:br/>
        <w:t>Du treuer Menschen-Pfleger,</w:t>
      </w:r>
      <w:r>
        <w:br/>
        <w:t>Für deine Hut und Wacht</w:t>
      </w:r>
      <w:r>
        <w:br/>
        <w:t xml:space="preserve">Und </w:t>
      </w:r>
      <w:proofErr w:type="spellStart"/>
      <w:r>
        <w:t>Engelisch</w:t>
      </w:r>
      <w:proofErr w:type="spellEnd"/>
      <w:r>
        <w:t xml:space="preserve"> Heer-Läger,</w:t>
      </w:r>
      <w:r>
        <w:br/>
        <w:t>Und alles was du mit</w:t>
      </w:r>
      <w:r>
        <w:br/>
        <w:t>Gebracht von Schätzen mir.</w:t>
      </w:r>
      <w:r>
        <w:br/>
        <w:t>Nun bin ich Sorgen-frei,</w:t>
      </w:r>
      <w:r>
        <w:br/>
        <w:t>Nun bin ich reich in dir.</w:t>
      </w:r>
    </w:p>
    <w:p w14:paraId="2CDB1D2A" w14:textId="77777777" w:rsidR="000A2845" w:rsidRDefault="000A2845" w:rsidP="000A2845">
      <w:pPr>
        <w:pStyle w:val="StandardWeb"/>
      </w:pPr>
      <w:r>
        <w:t>3. Dir sei Lob, Ehr und Preis,</w:t>
      </w:r>
      <w:r>
        <w:br/>
        <w:t>Du treuer Menschen-Schützer:</w:t>
      </w:r>
      <w:r>
        <w:br/>
        <w:t>Sei und bleib ewiglich</w:t>
      </w:r>
      <w:r>
        <w:br/>
        <w:t>Mein Haus- und Herzbesitzer:</w:t>
      </w:r>
      <w:r>
        <w:br/>
        <w:t>So bin ich frank und frei</w:t>
      </w:r>
      <w:r>
        <w:br/>
        <w:t>Für Sorgen, Angst und Not:</w:t>
      </w:r>
      <w:r>
        <w:br/>
        <w:t>Nun schaffen nichts an mir</w:t>
      </w:r>
      <w:r>
        <w:br/>
      </w:r>
      <w:proofErr w:type="spellStart"/>
      <w:r>
        <w:t>Sünd</w:t>
      </w:r>
      <w:proofErr w:type="spellEnd"/>
      <w:r>
        <w:t>, Teufel, Höll und Tod.</w:t>
      </w:r>
    </w:p>
    <w:p w14:paraId="0C07F6F2" w14:textId="77777777" w:rsidR="000A2845" w:rsidRDefault="000A2845" w:rsidP="000A2845">
      <w:pPr>
        <w:pStyle w:val="berschrift1"/>
      </w:pPr>
      <w:r w:rsidRPr="000A2397">
        <w:t>Dir sei Lob, Ehr und Preis</w:t>
      </w:r>
    </w:p>
    <w:p w14:paraId="289964D4" w14:textId="77777777" w:rsidR="000A2845" w:rsidRDefault="000A2845" w:rsidP="000A2845">
      <w:pPr>
        <w:pStyle w:val="StandardWeb"/>
      </w:pPr>
      <w:r>
        <w:t>1. Dir sei Lob, Ehr und Preis,</w:t>
      </w:r>
      <w:r>
        <w:br/>
        <w:t>Mein Leben und mein Hoffen,</w:t>
      </w:r>
      <w:r>
        <w:br/>
        <w:t>Du hast nach Herzens Wunsch</w:t>
      </w:r>
      <w:r>
        <w:br/>
        <w:t>Mein Herze mir getroffen,</w:t>
      </w:r>
      <w:r>
        <w:br/>
        <w:t>O Jesu, meine Zier,</w:t>
      </w:r>
      <w:r>
        <w:br/>
        <w:t>Ich fühle deine Kraft!</w:t>
      </w:r>
      <w:r>
        <w:br/>
        <w:t>Ich sterbe, wo mir nicht</w:t>
      </w:r>
      <w:r>
        <w:br/>
        <w:t>Durch dich wird Rat geschafft.</w:t>
      </w:r>
    </w:p>
    <w:p w14:paraId="1FBDD45C" w14:textId="77777777" w:rsidR="000A2845" w:rsidRDefault="000A2845" w:rsidP="000A2845">
      <w:pPr>
        <w:pStyle w:val="StandardWeb"/>
      </w:pPr>
      <w:r>
        <w:t>2. Dir sei Lob, Ehr und Preis,</w:t>
      </w:r>
      <w:r>
        <w:br/>
        <w:t>Ich hab es wohl erkundet,</w:t>
      </w:r>
      <w:r>
        <w:br/>
        <w:t>Was deine Hand vermag,</w:t>
      </w:r>
      <w:r>
        <w:br/>
        <w:t>Du hast mein Herz verwundet,</w:t>
      </w:r>
      <w:r>
        <w:br/>
        <w:t>Du hast verwundet mich,</w:t>
      </w:r>
      <w:r>
        <w:br/>
        <w:t>Wirst mich verbinden auch</w:t>
      </w:r>
      <w:r>
        <w:br/>
        <w:t xml:space="preserve">Du </w:t>
      </w:r>
      <w:proofErr w:type="spellStart"/>
      <w:r>
        <w:t>schlägest</w:t>
      </w:r>
      <w:proofErr w:type="spellEnd"/>
      <w:r>
        <w:t xml:space="preserve"> und machst heil,</w:t>
      </w:r>
      <w:r>
        <w:br/>
        <w:t>Es ist dein alter Brauch.</w:t>
      </w:r>
    </w:p>
    <w:p w14:paraId="5088A1DE" w14:textId="77777777" w:rsidR="000A2845" w:rsidRDefault="000A2845" w:rsidP="000A2845">
      <w:pPr>
        <w:pStyle w:val="StandardWeb"/>
      </w:pPr>
      <w:r>
        <w:t xml:space="preserve">3. Dir </w:t>
      </w:r>
      <w:proofErr w:type="spellStart"/>
      <w:r>
        <w:t>sey</w:t>
      </w:r>
      <w:proofErr w:type="spellEnd"/>
      <w:r>
        <w:t xml:space="preserve"> Lob, Ehr und Preiß,</w:t>
      </w:r>
      <w:r>
        <w:br/>
        <w:t>Du hast zu meinem Frommen,</w:t>
      </w:r>
      <w:r>
        <w:br/>
        <w:t>Mit deiner Äuglein Glanz</w:t>
      </w:r>
      <w:r>
        <w:br/>
        <w:t>Mein Herze mir genommen,</w:t>
      </w:r>
      <w:r>
        <w:br/>
        <w:t>Jesu, meine Zier,</w:t>
      </w:r>
      <w:r>
        <w:br/>
        <w:t>Behalt es ewiglich,</w:t>
      </w:r>
      <w:r>
        <w:br/>
        <w:t xml:space="preserve">Und </w:t>
      </w:r>
      <w:proofErr w:type="spellStart"/>
      <w:r>
        <w:t>gieb</w:t>
      </w:r>
      <w:proofErr w:type="spellEnd"/>
      <w:r>
        <w:t xml:space="preserve">, und </w:t>
      </w:r>
      <w:proofErr w:type="spellStart"/>
      <w:r>
        <w:t>laß</w:t>
      </w:r>
      <w:proofErr w:type="spellEnd"/>
      <w:r>
        <w:t xml:space="preserve"> mir nur</w:t>
      </w:r>
      <w:r>
        <w:br/>
        <w:t>Dafür dein Herz und dich.</w:t>
      </w:r>
    </w:p>
    <w:p w14:paraId="5C2BE289" w14:textId="77777777" w:rsidR="000A2845" w:rsidRDefault="000A2845" w:rsidP="000A2845">
      <w:pPr>
        <w:pStyle w:val="berschrift1"/>
      </w:pPr>
      <w:r w:rsidRPr="000A2397">
        <w:t>Dir sei Lob, Ehr und Preis</w:t>
      </w:r>
    </w:p>
    <w:p w14:paraId="1A9E7997" w14:textId="77777777" w:rsidR="000A2845" w:rsidRDefault="000A2845" w:rsidP="000A2845">
      <w:pPr>
        <w:pStyle w:val="StandardWeb"/>
      </w:pPr>
      <w:r>
        <w:t>1. Dir sei Lob, Ehr und Preis,</w:t>
      </w:r>
      <w:r>
        <w:br/>
        <w:t>Mein A und mein Anfänger,</w:t>
      </w:r>
      <w:r>
        <w:br/>
        <w:t>Du bist der Christenheit</w:t>
      </w:r>
      <w:r>
        <w:br/>
        <w:t>Urheber und Vorgänger!</w:t>
      </w:r>
      <w:r>
        <w:br/>
        <w:t>Du klopfest bei mir an,</w:t>
      </w:r>
      <w:r>
        <w:br/>
        <w:t>Eh ich daran gedacht,</w:t>
      </w:r>
      <w:r>
        <w:br/>
        <w:t>Das hat dein liebreich Herz,</w:t>
      </w:r>
      <w:r>
        <w:br/>
        <w:t>Nicht mein Verdienst, gemacht.</w:t>
      </w:r>
    </w:p>
    <w:p w14:paraId="4CAB44D6" w14:textId="77777777" w:rsidR="000A2845" w:rsidRDefault="000A2845" w:rsidP="000A2845">
      <w:pPr>
        <w:pStyle w:val="StandardWeb"/>
      </w:pPr>
      <w:r>
        <w:t>2. Dir sei Lob, Ehr und Preis,</w:t>
      </w:r>
      <w:r>
        <w:br/>
        <w:t>Mein Beistand und Begleiter!</w:t>
      </w:r>
      <w:r>
        <w:br/>
        <w:t>Du wirkest fort und fort,</w:t>
      </w:r>
      <w:r>
        <w:br/>
        <w:t>Und treibest immer weiter,</w:t>
      </w:r>
      <w:r>
        <w:br/>
        <w:t xml:space="preserve">Du </w:t>
      </w:r>
      <w:proofErr w:type="spellStart"/>
      <w:r>
        <w:t>giebst</w:t>
      </w:r>
      <w:proofErr w:type="spellEnd"/>
      <w:r>
        <w:t xml:space="preserve"> das Wollen mir,</w:t>
      </w:r>
      <w:r>
        <w:br/>
        <w:t>Klopf an, klopf an, klopf an,</w:t>
      </w:r>
      <w:r>
        <w:br/>
      </w:r>
      <w:proofErr w:type="spellStart"/>
      <w:r>
        <w:t>Gieb</w:t>
      </w:r>
      <w:proofErr w:type="spellEnd"/>
      <w:r>
        <w:t xml:space="preserve"> das Vollbringen auch,</w:t>
      </w:r>
      <w:r>
        <w:br/>
        <w:t xml:space="preserve">Sonst bleibt es </w:t>
      </w:r>
      <w:proofErr w:type="spellStart"/>
      <w:r>
        <w:t>ungethan</w:t>
      </w:r>
      <w:proofErr w:type="spellEnd"/>
      <w:r>
        <w:t>.</w:t>
      </w:r>
    </w:p>
    <w:p w14:paraId="617C9B4F" w14:textId="77777777" w:rsidR="000A2845" w:rsidRDefault="000A2845" w:rsidP="000A2845">
      <w:pPr>
        <w:pStyle w:val="StandardWeb"/>
      </w:pPr>
      <w:r>
        <w:t>3. Dir sei Lob, Ehr und Preis,</w:t>
      </w:r>
      <w:r>
        <w:br/>
        <w:t>Mein O und mein Vollender;</w:t>
      </w:r>
      <w:r>
        <w:br/>
        <w:t>Halt mich im Glauben fest,</w:t>
      </w:r>
      <w:r>
        <w:br/>
        <w:t>Mein Kreuz- und Kummer-Wender.</w:t>
      </w:r>
      <w:r>
        <w:br/>
        <w:t>Klopf an, sonst schlafen auch</w:t>
      </w:r>
      <w:r>
        <w:br/>
        <w:t xml:space="preserve">Die klugen </w:t>
      </w:r>
      <w:proofErr w:type="spellStart"/>
      <w:r>
        <w:t>Jungfraun</w:t>
      </w:r>
      <w:proofErr w:type="spellEnd"/>
      <w:r>
        <w:t xml:space="preserve"> ein;</w:t>
      </w:r>
      <w:r>
        <w:br/>
        <w:t>Vertreib den Sünden Schlaf,</w:t>
      </w:r>
      <w:r>
        <w:br/>
        <w:t>Dein soll all Ehre sein.</w:t>
      </w:r>
    </w:p>
    <w:p w14:paraId="0FFB0331" w14:textId="77777777" w:rsidR="000A2845" w:rsidRDefault="000A2845" w:rsidP="000A2845">
      <w:pPr>
        <w:pStyle w:val="berschrift1"/>
      </w:pPr>
      <w:r w:rsidRPr="000A2397">
        <w:t>Dir, Jesu, sag ich Dank</w:t>
      </w:r>
    </w:p>
    <w:p w14:paraId="2BB61DB5" w14:textId="77777777" w:rsidR="000A2845" w:rsidRDefault="000A2845" w:rsidP="000A2845">
      <w:pPr>
        <w:pStyle w:val="StandardWeb"/>
      </w:pPr>
      <w:r>
        <w:t>1. Dir, Jesu, sag ich Dank,</w:t>
      </w:r>
      <w:r>
        <w:br/>
        <w:t>Ob mich die Welt gleich quälet,</w:t>
      </w:r>
      <w:r>
        <w:br/>
      </w:r>
      <w:proofErr w:type="spellStart"/>
      <w:r>
        <w:t>Daß</w:t>
      </w:r>
      <w:proofErr w:type="spellEnd"/>
      <w:r>
        <w:t xml:space="preserve"> du mich vor der Welt,</w:t>
      </w:r>
      <w:r>
        <w:br/>
        <w:t>Und von der Welt erwählet.</w:t>
      </w:r>
      <w:r>
        <w:br/>
        <w:t>Sie hasset feindlich mich,</w:t>
      </w:r>
      <w:r>
        <w:br/>
        <w:t>Es ist ihr alter Brauch,</w:t>
      </w:r>
      <w:r>
        <w:br/>
        <w:t>Hat sie von Anbeginn</w:t>
      </w:r>
      <w:r>
        <w:br/>
        <w:t xml:space="preserve">Dich doch </w:t>
      </w:r>
      <w:proofErr w:type="spellStart"/>
      <w:r>
        <w:t>gehasset</w:t>
      </w:r>
      <w:proofErr w:type="spellEnd"/>
      <w:r>
        <w:t xml:space="preserve"> auch.</w:t>
      </w:r>
    </w:p>
    <w:p w14:paraId="049E775C" w14:textId="77777777" w:rsidR="000A2845" w:rsidRDefault="000A2845" w:rsidP="000A2845">
      <w:pPr>
        <w:pStyle w:val="StandardWeb"/>
      </w:pPr>
      <w:r>
        <w:t xml:space="preserve">2. </w:t>
      </w:r>
      <w:proofErr w:type="spellStart"/>
      <w:r>
        <w:t>Laß</w:t>
      </w:r>
      <w:proofErr w:type="spellEnd"/>
      <w:r>
        <w:t xml:space="preserve"> mich, Herr Jesu, nur</w:t>
      </w:r>
      <w:r>
        <w:br/>
        <w:t>Ihr nimmermehr vertrauen,</w:t>
      </w:r>
      <w:r>
        <w:br/>
        <w:t xml:space="preserve">Auf ihren </w:t>
      </w:r>
      <w:proofErr w:type="spellStart"/>
      <w:r>
        <w:t>Heuchel</w:t>
      </w:r>
      <w:proofErr w:type="spellEnd"/>
      <w:r>
        <w:t>-Grund</w:t>
      </w:r>
      <w:r>
        <w:br/>
        <w:t>Und Schmink-betrug nicht bauen:</w:t>
      </w:r>
      <w:r>
        <w:br/>
        <w:t>Ein Steuer-loses Schiff,</w:t>
      </w:r>
      <w:r>
        <w:br/>
        <w:t>Ein Boden-loses Feld,</w:t>
      </w:r>
      <w:r>
        <w:br/>
        <w:t>Ein Regen-loser Wind,</w:t>
      </w:r>
      <w:r>
        <w:br/>
        <w:t>Was ist das? es ist Welt.</w:t>
      </w:r>
    </w:p>
    <w:p w14:paraId="4E55A64A" w14:textId="77777777" w:rsidR="000A2845" w:rsidRDefault="000A2845" w:rsidP="000A2845">
      <w:pPr>
        <w:pStyle w:val="StandardWeb"/>
      </w:pPr>
      <w:r>
        <w:t>3. Erhalt, Herr Jesu, mich,</w:t>
      </w:r>
      <w:r>
        <w:br/>
        <w:t>Du Fürst der Herz-Gedanken,</w:t>
      </w:r>
      <w:r>
        <w:br/>
        <w:t xml:space="preserve">Und </w:t>
      </w:r>
      <w:proofErr w:type="spellStart"/>
      <w:r>
        <w:t>laß</w:t>
      </w:r>
      <w:proofErr w:type="spellEnd"/>
      <w:r>
        <w:t xml:space="preserve"> mich nimmermehr</w:t>
      </w:r>
      <w:r>
        <w:br/>
        <w:t>Von dieser Meinung wanken:</w:t>
      </w:r>
      <w:r>
        <w:br/>
        <w:t>Welt ist und bleibet Welt:</w:t>
      </w:r>
      <w:r>
        <w:br/>
        <w:t>Ich hasse sie; sie mich:</w:t>
      </w:r>
      <w:r>
        <w:br/>
        <w:t>Du bist und bleibest treu;</w:t>
      </w:r>
      <w:r>
        <w:br/>
        <w:t>Du liebest mich; ich dich.</w:t>
      </w:r>
    </w:p>
    <w:p w14:paraId="74439A27" w14:textId="77777777" w:rsidR="000A2845" w:rsidRDefault="000A2845" w:rsidP="000A2845">
      <w:pPr>
        <w:pStyle w:val="berschrift1"/>
      </w:pPr>
      <w:r>
        <w:t>Du Himmels- Friede-Fürst</w:t>
      </w:r>
      <w:r w:rsidRPr="000A2397">
        <w:t xml:space="preserve"> </w:t>
      </w:r>
    </w:p>
    <w:p w14:paraId="607DBDB5" w14:textId="77777777" w:rsidR="000A2845" w:rsidRPr="000A2845" w:rsidRDefault="000A2845" w:rsidP="000A2845">
      <w:pPr>
        <w:rPr>
          <w:b/>
          <w:bCs/>
        </w:rPr>
      </w:pPr>
      <w:r w:rsidRPr="000A2845">
        <w:rPr>
          <w:b/>
          <w:bCs/>
        </w:rPr>
        <w:t>Friedens-Gebetlein</w:t>
      </w:r>
    </w:p>
    <w:p w14:paraId="52E3A630" w14:textId="77777777" w:rsidR="000A2845" w:rsidRDefault="000A2845" w:rsidP="000A2845">
      <w:pPr>
        <w:pStyle w:val="StandardWeb"/>
      </w:pPr>
      <w:r>
        <w:t>1. Du Himmels- Friede-Fürst,</w:t>
      </w:r>
      <w:r>
        <w:br/>
        <w:t xml:space="preserve">Der du von Gott </w:t>
      </w:r>
      <w:proofErr w:type="spellStart"/>
      <w:r>
        <w:t>gekrönet</w:t>
      </w:r>
      <w:proofErr w:type="spellEnd"/>
      <w:r>
        <w:t>,</w:t>
      </w:r>
      <w:r>
        <w:br/>
        <w:t>Und der du uns mit ihm</w:t>
      </w:r>
      <w:r>
        <w:br/>
        <w:t>In Ewigkeit versöhnet,</w:t>
      </w:r>
      <w:r>
        <w:br/>
        <w:t>Gib den Versöhnungs- Bund</w:t>
      </w:r>
      <w:r>
        <w:br/>
        <w:t>Mir ja in Lieb und Leid</w:t>
      </w:r>
      <w:r>
        <w:br/>
        <w:t>In mein betrübtes Herz,</w:t>
      </w:r>
      <w:r>
        <w:br/>
        <w:t>So hab ich Fried und Freud.</w:t>
      </w:r>
    </w:p>
    <w:p w14:paraId="026B6CB0" w14:textId="77777777" w:rsidR="000A2845" w:rsidRDefault="000A2845" w:rsidP="000A2845">
      <w:pPr>
        <w:pStyle w:val="StandardWeb"/>
      </w:pPr>
      <w:r>
        <w:t>2. Du Himmels- Friede-Fürst,</w:t>
      </w:r>
      <w:r>
        <w:br/>
        <w:t>Der du für mich gestorben</w:t>
      </w:r>
      <w:r>
        <w:br/>
        <w:t>Und mir den Friedens-Schatz</w:t>
      </w:r>
      <w:r>
        <w:br/>
        <w:t>Und aller Welt erworben.</w:t>
      </w:r>
      <w:r>
        <w:br/>
        <w:t>Nimm doch einmal von mir</w:t>
      </w:r>
      <w:r>
        <w:br/>
        <w:t>Das Zank- und Hader-Joch,</w:t>
      </w:r>
      <w:r>
        <w:br/>
        <w:t xml:space="preserve">Und </w:t>
      </w:r>
      <w:proofErr w:type="spellStart"/>
      <w:r>
        <w:t>laß</w:t>
      </w:r>
      <w:proofErr w:type="spellEnd"/>
      <w:r>
        <w:t xml:space="preserve"> mich doch zuletzt</w:t>
      </w:r>
      <w:r>
        <w:br/>
        <w:t>Im Friede sterben noch</w:t>
      </w:r>
    </w:p>
    <w:p w14:paraId="6E3548F8" w14:textId="77777777" w:rsidR="000A2845" w:rsidRDefault="000A2845" w:rsidP="000A2845">
      <w:pPr>
        <w:pStyle w:val="StandardWeb"/>
      </w:pPr>
      <w:r>
        <w:t>3. Du Himmels-Friede- Burg,</w:t>
      </w:r>
      <w:r>
        <w:br/>
        <w:t>Hast dich uns aufgeschlossen,</w:t>
      </w:r>
      <w:r>
        <w:br/>
        <w:t>Und Satans Reich und Heer</w:t>
      </w:r>
      <w:r>
        <w:br/>
        <w:t>Zur Höllenburg verstoßen.</w:t>
      </w:r>
      <w:r>
        <w:br/>
      </w:r>
      <w:proofErr w:type="spellStart"/>
      <w:r>
        <w:t>Laß</w:t>
      </w:r>
      <w:proofErr w:type="spellEnd"/>
      <w:r>
        <w:t xml:space="preserve"> bei mir nimmermehr</w:t>
      </w:r>
      <w:r>
        <w:br/>
        <w:t>Den Frieden-Störer ein,</w:t>
      </w:r>
      <w:r>
        <w:br/>
        <w:t>Und mich aus deinem Schloss</w:t>
      </w:r>
      <w:r>
        <w:br/>
      </w:r>
      <w:proofErr w:type="spellStart"/>
      <w:r>
        <w:t>Unausgeschlossen</w:t>
      </w:r>
      <w:proofErr w:type="spellEnd"/>
      <w:r>
        <w:t xml:space="preserve"> sein.</w:t>
      </w:r>
    </w:p>
    <w:p w14:paraId="4188D0AA" w14:textId="77777777" w:rsidR="000A2397" w:rsidRDefault="000A2397" w:rsidP="000A2397">
      <w:pPr>
        <w:pStyle w:val="berschrift1"/>
      </w:pPr>
      <w:r>
        <w:t>Geduld wir sollen tragen</w:t>
      </w:r>
      <w:r w:rsidRPr="000A2397">
        <w:t xml:space="preserve"> </w:t>
      </w:r>
    </w:p>
    <w:p w14:paraId="18F2738B" w14:textId="1EE7E6AA" w:rsidR="000A2397" w:rsidRPr="000A2397" w:rsidRDefault="000A2397" w:rsidP="000A2397">
      <w:pPr>
        <w:rPr>
          <w:b/>
          <w:sz w:val="48"/>
          <w:szCs w:val="48"/>
          <w:lang w:eastAsia="de-DE"/>
        </w:rPr>
      </w:pPr>
      <w:r w:rsidRPr="000A2397">
        <w:rPr>
          <w:b/>
        </w:rPr>
        <w:t>Himmel-steigendes Angst-Gebet. Wider Fleischliche Ungeduld.</w:t>
      </w:r>
    </w:p>
    <w:p w14:paraId="28475352" w14:textId="77777777" w:rsidR="000A2397" w:rsidRDefault="000A2397" w:rsidP="000A2397">
      <w:pPr>
        <w:pStyle w:val="StandardWeb"/>
      </w:pPr>
      <w:r>
        <w:rPr>
          <w:rStyle w:val="Hervorhebung"/>
        </w:rPr>
        <w:t xml:space="preserve">Im Ton: Herzlich tut mich erfreuen. </w:t>
      </w:r>
    </w:p>
    <w:p w14:paraId="535430A1" w14:textId="77777777" w:rsidR="000A2397" w:rsidRDefault="000A2397" w:rsidP="000A2397">
      <w:pPr>
        <w:pStyle w:val="StandardWeb"/>
      </w:pPr>
      <w:r>
        <w:t>1. Geduld wir sollen tragen</w:t>
      </w:r>
      <w:r>
        <w:br/>
        <w:t>In Widerwärtigkeit,</w:t>
      </w:r>
      <w:r>
        <w:br/>
        <w:t>Und nicht an Gott verzagen,</w:t>
      </w:r>
      <w:r>
        <w:br/>
        <w:t xml:space="preserve">Wie die </w:t>
      </w:r>
      <w:proofErr w:type="spellStart"/>
      <w:r>
        <w:t>Unchristen-Leut</w:t>
      </w:r>
      <w:proofErr w:type="spellEnd"/>
      <w:r>
        <w:t>.</w:t>
      </w:r>
      <w:r>
        <w:br/>
        <w:t xml:space="preserve">Es fällt </w:t>
      </w:r>
      <w:proofErr w:type="spellStart"/>
      <w:r>
        <w:t>ohn</w:t>
      </w:r>
      <w:proofErr w:type="spellEnd"/>
      <w:r>
        <w:t xml:space="preserve"> seinen Willen</w:t>
      </w:r>
      <w:r>
        <w:br/>
        <w:t xml:space="preserve">Uns kein </w:t>
      </w:r>
      <w:proofErr w:type="spellStart"/>
      <w:r>
        <w:t>Häupt</w:t>
      </w:r>
      <w:proofErr w:type="spellEnd"/>
      <w:r>
        <w:t>-Härlein ab,</w:t>
      </w:r>
      <w:r>
        <w:br/>
        <w:t>Will sich das Kreuz nicht stillen,</w:t>
      </w:r>
      <w:r>
        <w:br/>
        <w:t>Geht es mit uns ins Grab.</w:t>
      </w:r>
    </w:p>
    <w:p w14:paraId="5FDA6109" w14:textId="77777777" w:rsidR="000A2397" w:rsidRDefault="000A2397" w:rsidP="000A2397">
      <w:pPr>
        <w:pStyle w:val="StandardWeb"/>
      </w:pPr>
      <w:r>
        <w:t>2. Geduld wir müssen tragen</w:t>
      </w:r>
      <w:r>
        <w:br/>
        <w:t>In Widerwärtigkeit,</w:t>
      </w:r>
      <w:r>
        <w:br/>
        <w:t>All Adams-Kinder sagen,</w:t>
      </w:r>
      <w:r>
        <w:br/>
        <w:t>Ob sie zu jeder Zeit</w:t>
      </w:r>
      <w:r>
        <w:br/>
        <w:t xml:space="preserve">Auf lauter Rosen </w:t>
      </w:r>
      <w:proofErr w:type="spellStart"/>
      <w:r>
        <w:t>gangen</w:t>
      </w:r>
      <w:proofErr w:type="spellEnd"/>
      <w:r>
        <w:br/>
        <w:t>Und nicht mit Angst und Not,</w:t>
      </w:r>
      <w:r>
        <w:br/>
        <w:t>So wohl als wir, umfangen</w:t>
      </w:r>
      <w:r>
        <w:br/>
        <w:t>Gewesen bis in Tod.</w:t>
      </w:r>
    </w:p>
    <w:p w14:paraId="57C97A39" w14:textId="77777777" w:rsidR="000A2397" w:rsidRDefault="000A2397" w:rsidP="000A2397">
      <w:pPr>
        <w:pStyle w:val="StandardWeb"/>
      </w:pPr>
      <w:r>
        <w:t>3. Geduld wir wollen tragen</w:t>
      </w:r>
      <w:r>
        <w:br/>
        <w:t>In Widerwärtigkeit,</w:t>
      </w:r>
      <w:r>
        <w:br/>
        <w:t>Und Gott dem Herren klagen</w:t>
      </w:r>
      <w:r>
        <w:br/>
        <w:t>All unser Herzeleid.</w:t>
      </w:r>
      <w:r>
        <w:br/>
        <w:t>Es steht in seinen Händen,</w:t>
      </w:r>
      <w:r>
        <w:br/>
        <w:t>Ihm sei es heimgestellt,</w:t>
      </w:r>
      <w:r>
        <w:br/>
        <w:t>Er wird es alles wenden,</w:t>
      </w:r>
      <w:r>
        <w:br/>
        <w:t>So bald es ihm gefällt.</w:t>
      </w:r>
    </w:p>
    <w:p w14:paraId="6762C262" w14:textId="77777777" w:rsidR="000A2397" w:rsidRDefault="000A2397" w:rsidP="000A2397">
      <w:pPr>
        <w:pStyle w:val="StandardWeb"/>
      </w:pPr>
      <w:r>
        <w:t>4. Geduld will sich nicht finden</w:t>
      </w:r>
      <w:r>
        <w:br/>
        <w:t>In Widerwärtigkeit:</w:t>
      </w:r>
      <w:r>
        <w:br/>
        <w:t>Ach, hilf uns überwinden</w:t>
      </w:r>
      <w:r>
        <w:br/>
        <w:t>In allem Leid und Streit,</w:t>
      </w:r>
      <w:r>
        <w:br/>
        <w:t>Herr Jesu, durch dein Leiden,</w:t>
      </w:r>
      <w:r>
        <w:br/>
        <w:t>Zum Fried- und Freuden-Port,</w:t>
      </w:r>
      <w:r>
        <w:br/>
        <w:t>So wollen wir mit Freuden</w:t>
      </w:r>
      <w:r>
        <w:br/>
        <w:t>Dich preisen hier und dort.</w:t>
      </w:r>
    </w:p>
    <w:p w14:paraId="52C81619" w14:textId="77777777" w:rsidR="000A2397" w:rsidRDefault="000A2397" w:rsidP="000A2397">
      <w:pPr>
        <w:pStyle w:val="StandardWeb"/>
      </w:pPr>
      <w:r>
        <w:t>Amen.</w:t>
      </w:r>
    </w:p>
    <w:p w14:paraId="2109DA27" w14:textId="77777777" w:rsidR="000A2845" w:rsidRDefault="000A2845" w:rsidP="000A2845">
      <w:pPr>
        <w:pStyle w:val="berschrift1"/>
      </w:pPr>
      <w:r w:rsidRPr="000A2397">
        <w:t>Gelobet sei der Herr</w:t>
      </w:r>
    </w:p>
    <w:p w14:paraId="1202C9C9" w14:textId="77777777" w:rsidR="000A2845" w:rsidRDefault="000A2845" w:rsidP="000A2845">
      <w:pPr>
        <w:pStyle w:val="StandardWeb"/>
      </w:pPr>
      <w:r>
        <w:t>1. Gelobet sei der Herr,</w:t>
      </w:r>
      <w:r>
        <w:br/>
        <w:t xml:space="preserve">Und täglich hoch </w:t>
      </w:r>
      <w:proofErr w:type="spellStart"/>
      <w:r>
        <w:t>gepreiset</w:t>
      </w:r>
      <w:proofErr w:type="spellEnd"/>
      <w:r>
        <w:t>,</w:t>
      </w:r>
      <w:r>
        <w:br/>
        <w:t>Der in der höchsten Not</w:t>
      </w:r>
      <w:r>
        <w:br/>
        <w:t>Uns höchste Treu erweiset,</w:t>
      </w:r>
      <w:r>
        <w:br/>
        <w:t>Gott der getreue Gott,</w:t>
      </w:r>
      <w:r>
        <w:br/>
        <w:t>Hält seinen alten Brauch</w:t>
      </w:r>
      <w:r>
        <w:br/>
        <w:t>legt eine Last uns auf,</w:t>
      </w:r>
      <w:r>
        <w:br/>
        <w:t>Er hilft uns aber auch.</w:t>
      </w:r>
    </w:p>
    <w:p w14:paraId="1003DFAA" w14:textId="77777777" w:rsidR="000A2845" w:rsidRDefault="000A2845" w:rsidP="000A2845">
      <w:pPr>
        <w:pStyle w:val="StandardWeb"/>
      </w:pPr>
      <w:r>
        <w:t>2. Er nimmt und trägt allein</w:t>
      </w:r>
      <w:r>
        <w:br/>
        <w:t>Auf seinem starken Rücken</w:t>
      </w:r>
      <w:r>
        <w:br/>
        <w:t xml:space="preserve">Die </w:t>
      </w:r>
      <w:proofErr w:type="spellStart"/>
      <w:r>
        <w:t>Sünd</w:t>
      </w:r>
      <w:proofErr w:type="spellEnd"/>
      <w:r>
        <w:t>- und Höllen-last,</w:t>
      </w:r>
      <w:r>
        <w:br/>
        <w:t>Die uns wollt unterdrücken,</w:t>
      </w:r>
      <w:r>
        <w:br/>
        <w:t>Er hilft uns tragen auch</w:t>
      </w:r>
      <w:r>
        <w:br/>
        <w:t>Das Kreuz-Gesellen-Joch</w:t>
      </w:r>
      <w:r>
        <w:br/>
        <w:t xml:space="preserve">Ja </w:t>
      </w:r>
      <w:proofErr w:type="spellStart"/>
      <w:r>
        <w:t>träget</w:t>
      </w:r>
      <w:proofErr w:type="spellEnd"/>
      <w:r>
        <w:t xml:space="preserve"> auch allhier</w:t>
      </w:r>
      <w:r>
        <w:br/>
        <w:t>Das allergrößte Bloch</w:t>
      </w:r>
      <w:r>
        <w:rPr>
          <w:rStyle w:val="Funotenzeichen"/>
        </w:rPr>
        <w:footnoteReference w:id="2"/>
      </w:r>
      <w:r>
        <w:t>!</w:t>
      </w:r>
    </w:p>
    <w:p w14:paraId="7FA846B5" w14:textId="77777777" w:rsidR="000A2845" w:rsidRDefault="000A2845" w:rsidP="000A2845">
      <w:pPr>
        <w:pStyle w:val="StandardWeb"/>
      </w:pPr>
      <w:r>
        <w:t xml:space="preserve">3. Er hilft uns früh und </w:t>
      </w:r>
      <w:proofErr w:type="spellStart"/>
      <w:r>
        <w:t>spat</w:t>
      </w:r>
      <w:proofErr w:type="spellEnd"/>
      <w:r>
        <w:t>;</w:t>
      </w:r>
      <w:r>
        <w:br/>
        <w:t xml:space="preserve">Er hilft uns nah und </w:t>
      </w:r>
      <w:proofErr w:type="spellStart"/>
      <w:r>
        <w:t>ferren</w:t>
      </w:r>
      <w:proofErr w:type="spellEnd"/>
      <w:r>
        <w:t>;</w:t>
      </w:r>
      <w:r>
        <w:br/>
        <w:t>Wir haben einen Gott,</w:t>
      </w:r>
      <w:r>
        <w:br/>
        <w:t>und einen Herren, Herren,</w:t>
      </w:r>
      <w:r>
        <w:br/>
        <w:t>Der auch vom Todes Joch</w:t>
      </w:r>
      <w:r>
        <w:br/>
        <w:t>Uns retten will und kann!</w:t>
      </w:r>
      <w:r>
        <w:br/>
        <w:t>Gelobet sei der Herr!</w:t>
      </w:r>
      <w:r>
        <w:br/>
        <w:t>Er hilft uns als ein Mann.</w:t>
      </w:r>
    </w:p>
    <w:p w14:paraId="4CFFF97B" w14:textId="77777777" w:rsidR="000A2845" w:rsidRDefault="000A2845" w:rsidP="000A2845">
      <w:pPr>
        <w:pStyle w:val="berschrift1"/>
      </w:pPr>
      <w:r w:rsidRPr="000A2397">
        <w:t>Gelobet sei der Herr</w:t>
      </w:r>
    </w:p>
    <w:p w14:paraId="1312CD8F" w14:textId="77777777" w:rsidR="000A2845" w:rsidRDefault="000A2845" w:rsidP="000A2845">
      <w:pPr>
        <w:pStyle w:val="StandardWeb"/>
      </w:pPr>
      <w:r>
        <w:t>1. Gelobet sei der Herr,</w:t>
      </w:r>
      <w:r>
        <w:br/>
        <w:t>Der uns sein Wort gegeben!</w:t>
      </w:r>
      <w:r>
        <w:br/>
        <w:t>Das teuer werte Wort,</w:t>
      </w:r>
      <w:r>
        <w:br/>
        <w:t>Davon wir Menschen leben:</w:t>
      </w:r>
      <w:r>
        <w:br/>
        <w:t xml:space="preserve">Davon wir </w:t>
      </w:r>
      <w:proofErr w:type="spellStart"/>
      <w:r>
        <w:t>Christenleut</w:t>
      </w:r>
      <w:proofErr w:type="spellEnd"/>
      <w:r>
        <w:t>,</w:t>
      </w:r>
      <w:r>
        <w:br/>
        <w:t>Und Gottes Kinderlein,</w:t>
      </w:r>
      <w:r>
        <w:br/>
        <w:t>Davon wir Sünden-frei,</w:t>
      </w:r>
      <w:r>
        <w:br/>
        <w:t>Und Himmels-Erben sein.</w:t>
      </w:r>
    </w:p>
    <w:p w14:paraId="5364B3AD" w14:textId="77777777" w:rsidR="000A2845" w:rsidRDefault="000A2845" w:rsidP="000A2845">
      <w:pPr>
        <w:pStyle w:val="StandardWeb"/>
      </w:pPr>
      <w:r>
        <w:t>2. Daraus des Lebens Brunn</w:t>
      </w:r>
      <w:r>
        <w:br/>
        <w:t>In Eden ist entsprossen,</w:t>
      </w:r>
      <w:r>
        <w:br/>
        <w:t>Und sich der Weisheit Ström‘</w:t>
      </w:r>
      <w:r>
        <w:br/>
        <w:t>In unser Herz ergossen;</w:t>
      </w:r>
      <w:r>
        <w:br/>
        <w:t>Dadurch uns Heil und Trost,</w:t>
      </w:r>
      <w:r>
        <w:br/>
        <w:t>Dadurch uns Saft und Kraft</w:t>
      </w:r>
      <w:r>
        <w:br/>
        <w:t>Der starke Lebens-Gott</w:t>
      </w:r>
      <w:r>
        <w:br/>
        <w:t>Im Tod und Leben schafft.</w:t>
      </w:r>
    </w:p>
    <w:p w14:paraId="594DCDAF" w14:textId="77777777" w:rsidR="000A2845" w:rsidRDefault="000A2845" w:rsidP="000A2845">
      <w:pPr>
        <w:pStyle w:val="StandardWeb"/>
      </w:pPr>
      <w:r>
        <w:t>3. Der starke Lebens-Gott</w:t>
      </w:r>
      <w:r>
        <w:br/>
        <w:t>Stärk uns durch seine Güte,</w:t>
      </w:r>
      <w:r>
        <w:br/>
        <w:t>Vor welschem Menschentand</w:t>
      </w:r>
      <w:r>
        <w:br/>
        <w:t>Und Seelen-Gift behüte:</w:t>
      </w:r>
      <w:r>
        <w:br/>
        <w:t>Erhalt uns rein und ganz</w:t>
      </w:r>
      <w:r>
        <w:br/>
        <w:t>Solch teuer wertes Wort,</w:t>
      </w:r>
      <w:r>
        <w:br/>
        <w:t>So wollen wir dafür</w:t>
      </w:r>
      <w:r>
        <w:br/>
        <w:t>Ihn preisen hier und dort.</w:t>
      </w:r>
    </w:p>
    <w:p w14:paraId="5D8D2B90" w14:textId="77777777" w:rsidR="000A2845" w:rsidRDefault="000A2845" w:rsidP="000A2845">
      <w:pPr>
        <w:pStyle w:val="berschrift1"/>
      </w:pPr>
      <w:r w:rsidRPr="000A2397">
        <w:t>Gelobet sei die Pein</w:t>
      </w:r>
    </w:p>
    <w:p w14:paraId="0BCD12C7" w14:textId="77777777" w:rsidR="000A2845" w:rsidRDefault="000A2845" w:rsidP="000A2845">
      <w:pPr>
        <w:pStyle w:val="StandardWeb"/>
      </w:pPr>
      <w:r>
        <w:t>1. Gelobet sei die Pein,</w:t>
      </w:r>
      <w:r>
        <w:br/>
        <w:t>Die Gott für uns getragen,</w:t>
      </w:r>
      <w:r>
        <w:br/>
        <w:t xml:space="preserve">Die Band‘, die </w:t>
      </w:r>
      <w:proofErr w:type="spellStart"/>
      <w:r>
        <w:t>Dornenkron</w:t>
      </w:r>
      <w:proofErr w:type="spellEnd"/>
      <w:r>
        <w:t>;</w:t>
      </w:r>
      <w:r>
        <w:br/>
        <w:t>Das Stoßen, Stechen, Schlagen,</w:t>
      </w:r>
      <w:r>
        <w:br/>
        <w:t xml:space="preserve">Die Schläge, Stiche, </w:t>
      </w:r>
      <w:proofErr w:type="spellStart"/>
      <w:r>
        <w:t>Stöß</w:t>
      </w:r>
      <w:proofErr w:type="spellEnd"/>
      <w:r>
        <w:t>.</w:t>
      </w:r>
      <w:r>
        <w:br/>
        <w:t>Stech-Dornen, Band‘ und Pein,</w:t>
      </w:r>
      <w:r>
        <w:br/>
        <w:t>Die sollen unser Trost</w:t>
      </w:r>
      <w:r>
        <w:br/>
        <w:t>Im Kreuz und Elend sein.</w:t>
      </w:r>
    </w:p>
    <w:p w14:paraId="555606C7" w14:textId="77777777" w:rsidR="000A2845" w:rsidRDefault="000A2845" w:rsidP="000A2845">
      <w:pPr>
        <w:pStyle w:val="StandardWeb"/>
      </w:pPr>
      <w:r>
        <w:t xml:space="preserve">2. </w:t>
      </w:r>
      <w:proofErr w:type="spellStart"/>
      <w:r>
        <w:t>Geehret</w:t>
      </w:r>
      <w:proofErr w:type="spellEnd"/>
      <w:r>
        <w:t xml:space="preserve"> sei die Schmach,</w:t>
      </w:r>
      <w:r>
        <w:br/>
        <w:t>Die Gott für uns getragen,</w:t>
      </w:r>
      <w:r>
        <w:br/>
        <w:t>Das Kreuzholz, das Gespött;</w:t>
      </w:r>
      <w:r>
        <w:br/>
        <w:t>Das Lästern und Anklagen;</w:t>
      </w:r>
      <w:r>
        <w:br/>
        <w:t>Das alles, und was mehr</w:t>
      </w:r>
      <w:r>
        <w:br/>
        <w:t>Viel schwerer als die Pein,</w:t>
      </w:r>
      <w:r>
        <w:br/>
        <w:t xml:space="preserve">Soll unser </w:t>
      </w:r>
      <w:proofErr w:type="spellStart"/>
      <w:r>
        <w:t>Ehrenkron</w:t>
      </w:r>
      <w:proofErr w:type="spellEnd"/>
      <w:r>
        <w:t>‘</w:t>
      </w:r>
      <w:r>
        <w:br/>
        <w:t>In Schmach und Schande sein.</w:t>
      </w:r>
    </w:p>
    <w:p w14:paraId="604ED9C1" w14:textId="77777777" w:rsidR="000A2845" w:rsidRDefault="000A2845" w:rsidP="000A2845">
      <w:pPr>
        <w:pStyle w:val="StandardWeb"/>
      </w:pPr>
      <w:r>
        <w:t xml:space="preserve">3. </w:t>
      </w:r>
      <w:proofErr w:type="spellStart"/>
      <w:r>
        <w:t>Gepreiset</w:t>
      </w:r>
      <w:proofErr w:type="spellEnd"/>
      <w:r>
        <w:t xml:space="preserve"> sei der Tod,</w:t>
      </w:r>
      <w:r>
        <w:br/>
        <w:t>Den Gott für uns getragen,</w:t>
      </w:r>
      <w:r>
        <w:br/>
        <w:t xml:space="preserve">Die </w:t>
      </w:r>
      <w:proofErr w:type="spellStart"/>
      <w:r>
        <w:t>Sünd</w:t>
      </w:r>
      <w:proofErr w:type="spellEnd"/>
      <w:r>
        <w:t xml:space="preserve"> und Höllen-Angst;</w:t>
      </w:r>
      <w:r>
        <w:br/>
        <w:t>Das Zittern, Zagen, Klagen:</w:t>
      </w:r>
      <w:r>
        <w:br/>
        <w:t>Das alles, das ihm war</w:t>
      </w:r>
      <w:r>
        <w:br/>
        <w:t>Die allerschwerste Pein,</w:t>
      </w:r>
      <w:r>
        <w:br/>
        <w:t>Soll unser Siegs-Panier</w:t>
      </w:r>
      <w:r>
        <w:br/>
        <w:t>Im Tod und Leben sein.</w:t>
      </w:r>
    </w:p>
    <w:p w14:paraId="138AADD3" w14:textId="77777777" w:rsidR="000A2845" w:rsidRDefault="000A2845" w:rsidP="000A2845">
      <w:pPr>
        <w:pStyle w:val="berschrift1"/>
      </w:pPr>
      <w:r w:rsidRPr="000A2397">
        <w:t>Gelobet sei mein Gott</w:t>
      </w:r>
    </w:p>
    <w:p w14:paraId="4A3B2FEC" w14:textId="77777777" w:rsidR="000A2845" w:rsidRDefault="000A2845" w:rsidP="000A2845">
      <w:pPr>
        <w:pStyle w:val="StandardWeb"/>
      </w:pPr>
      <w:r>
        <w:t>1. Gelobet sei mein Gott,</w:t>
      </w:r>
      <w:r>
        <w:br/>
        <w:t xml:space="preserve">Und ewiglich </w:t>
      </w:r>
      <w:proofErr w:type="spellStart"/>
      <w:r>
        <w:t>gepreiset</w:t>
      </w:r>
      <w:proofErr w:type="spellEnd"/>
      <w:r>
        <w:t>,</w:t>
      </w:r>
      <w:r>
        <w:br/>
        <w:t>Der im Taufwasser-Bad,</w:t>
      </w:r>
      <w:r>
        <w:br/>
        <w:t>Die Gnade mir erweiset!</w:t>
      </w:r>
      <w:r>
        <w:br/>
        <w:t>Und mir gewaschen ab</w:t>
      </w:r>
      <w:r>
        <w:br/>
        <w:t xml:space="preserve">Die Erb- und andre </w:t>
      </w:r>
      <w:proofErr w:type="spellStart"/>
      <w:r>
        <w:t>Sünd</w:t>
      </w:r>
      <w:proofErr w:type="spellEnd"/>
      <w:r>
        <w:t>,</w:t>
      </w:r>
      <w:r>
        <w:br/>
        <w:t>Ja ganz geboren neu</w:t>
      </w:r>
      <w:r>
        <w:br/>
        <w:t>Mich armes Adams-Kind.</w:t>
      </w:r>
    </w:p>
    <w:p w14:paraId="5BAA5A62" w14:textId="77777777" w:rsidR="000A2845" w:rsidRDefault="000A2845" w:rsidP="000A2845">
      <w:pPr>
        <w:pStyle w:val="StandardWeb"/>
      </w:pPr>
      <w:r>
        <w:t>2. Gelobet sei mein Fürst,</w:t>
      </w:r>
      <w:r>
        <w:br/>
        <w:t>Der ewiglich regieret,</w:t>
      </w:r>
      <w:r>
        <w:br/>
        <w:t>Aus Höllen-Dienstbarkeit</w:t>
      </w:r>
      <w:r>
        <w:br/>
        <w:t xml:space="preserve">Mich mächtig </w:t>
      </w:r>
      <w:proofErr w:type="spellStart"/>
      <w:r>
        <w:t>ausgeführet</w:t>
      </w:r>
      <w:proofErr w:type="spellEnd"/>
      <w:r>
        <w:t>,</w:t>
      </w:r>
      <w:r>
        <w:br/>
        <w:t>Durchs Sünden-rote Meer,</w:t>
      </w:r>
      <w:r>
        <w:br/>
        <w:t>Und durch den Heil-Jordan,</w:t>
      </w:r>
      <w:r>
        <w:br/>
        <w:t>Ins hochgelobte Land</w:t>
      </w:r>
      <w:r>
        <w:br/>
        <w:t>Und rechte Canaan.</w:t>
      </w:r>
    </w:p>
    <w:p w14:paraId="315A3FCA" w14:textId="77777777" w:rsidR="000A2845" w:rsidRDefault="000A2845" w:rsidP="000A2845">
      <w:pPr>
        <w:pStyle w:val="StandardWeb"/>
      </w:pPr>
      <w:r>
        <w:t>3. Gelobet sei mein Schatz,</w:t>
      </w:r>
      <w:r>
        <w:br/>
        <w:t>Der durch sein Blut und Wunden</w:t>
      </w:r>
      <w:r>
        <w:br/>
        <w:t>Auf Glaubens-treue Pflicht</w:t>
      </w:r>
      <w:r>
        <w:br/>
        <w:t>Sich selbst mit mir verbunden.</w:t>
      </w:r>
      <w:r>
        <w:br/>
        <w:t>Er gebe mir nur noch,</w:t>
      </w:r>
      <w:r>
        <w:br/>
      </w:r>
      <w:proofErr w:type="spellStart"/>
      <w:r>
        <w:t>Daß</w:t>
      </w:r>
      <w:proofErr w:type="spellEnd"/>
      <w:r>
        <w:t xml:space="preserve"> ich für solche Treu</w:t>
      </w:r>
      <w:r>
        <w:br/>
        <w:t>Und unverdiente Gnad</w:t>
      </w:r>
      <w:r>
        <w:br/>
        <w:t>Ihm ewig dankbar sei.</w:t>
      </w:r>
    </w:p>
    <w:p w14:paraId="7C9C7733" w14:textId="77777777" w:rsidR="000A2845" w:rsidRDefault="000A2845" w:rsidP="000A2845">
      <w:pPr>
        <w:pStyle w:val="berschrift1"/>
        <w:rPr>
          <w:sz w:val="48"/>
        </w:rPr>
      </w:pPr>
      <w:r w:rsidRPr="000A2397">
        <w:t>Gelobet sei mein Gott</w:t>
      </w:r>
    </w:p>
    <w:p w14:paraId="1995EA4C" w14:textId="77777777" w:rsidR="000A2845" w:rsidRDefault="000A2845" w:rsidP="000A2845">
      <w:pPr>
        <w:pStyle w:val="StandardWeb"/>
      </w:pPr>
      <w:r>
        <w:t>1. Gelobet sei mein Gott,</w:t>
      </w:r>
      <w:r>
        <w:br/>
        <w:t>Der auch im Pilgrims-Orden,</w:t>
      </w:r>
      <w:r>
        <w:br/>
        <w:t>Zu unserm Heil und Trost,</w:t>
      </w:r>
      <w:r>
        <w:br/>
        <w:t>Ist Pilgrim-König worden!</w:t>
      </w:r>
      <w:r>
        <w:br/>
      </w:r>
      <w:proofErr w:type="spellStart"/>
      <w:r>
        <w:t>Verläßt</w:t>
      </w:r>
      <w:proofErr w:type="spellEnd"/>
      <w:r>
        <w:t xml:space="preserve"> sein Himmelreich,</w:t>
      </w:r>
      <w:r>
        <w:br/>
        <w:t>Und holet uns hinein!</w:t>
      </w:r>
      <w:r>
        <w:br/>
        <w:t>Das mag mit Demut, Gnad,</w:t>
      </w:r>
      <w:r>
        <w:br/>
        <w:t>Und Wunder-Liebe sein!</w:t>
      </w:r>
    </w:p>
    <w:p w14:paraId="274A285F" w14:textId="77777777" w:rsidR="000A2845" w:rsidRDefault="000A2845" w:rsidP="000A2845">
      <w:pPr>
        <w:pStyle w:val="StandardWeb"/>
      </w:pPr>
      <w:r>
        <w:t>2. Gelobet sei mein Gott,</w:t>
      </w:r>
      <w:r>
        <w:br/>
        <w:t>Der auch im Pilgrims-Orden</w:t>
      </w:r>
      <w:r>
        <w:br/>
        <w:t>Ist unser Kreutz-</w:t>
      </w:r>
      <w:proofErr w:type="spellStart"/>
      <w:r>
        <w:t>Genoß</w:t>
      </w:r>
      <w:proofErr w:type="spellEnd"/>
      <w:r>
        <w:t>,</w:t>
      </w:r>
      <w:r>
        <w:br/>
        <w:t>Gefährt und Bruder worden!</w:t>
      </w:r>
      <w:r>
        <w:br/>
        <w:t xml:space="preserve">Fleucht in </w:t>
      </w:r>
      <w:proofErr w:type="spellStart"/>
      <w:r>
        <w:t>Egyptenland</w:t>
      </w:r>
      <w:proofErr w:type="spellEnd"/>
      <w:r>
        <w:t>:</w:t>
      </w:r>
      <w:r>
        <w:br/>
        <w:t xml:space="preserve">Und </w:t>
      </w:r>
      <w:proofErr w:type="spellStart"/>
      <w:r>
        <w:t>träget</w:t>
      </w:r>
      <w:proofErr w:type="spellEnd"/>
      <w:r>
        <w:t xml:space="preserve"> </w:t>
      </w:r>
      <w:proofErr w:type="spellStart"/>
      <w:r>
        <w:t>jetzo</w:t>
      </w:r>
      <w:proofErr w:type="spellEnd"/>
      <w:r>
        <w:t xml:space="preserve"> noch</w:t>
      </w:r>
      <w:r>
        <w:br/>
        <w:t>Mit treu und breitem Fuß</w:t>
      </w:r>
      <w:r>
        <w:br/>
        <w:t>So manches Pilgrims-Joch.</w:t>
      </w:r>
    </w:p>
    <w:p w14:paraId="62FB9848" w14:textId="77777777" w:rsidR="000A2845" w:rsidRDefault="000A2845" w:rsidP="000A2845">
      <w:pPr>
        <w:pStyle w:val="StandardWeb"/>
      </w:pPr>
      <w:r>
        <w:t>3. Gelobet sei mein Gott,</w:t>
      </w:r>
      <w:r>
        <w:br/>
        <w:t>Der auch im Pilgrims-Orden</w:t>
      </w:r>
      <w:r>
        <w:br/>
        <w:t>Ist unser reicher Wirt</w:t>
      </w:r>
      <w:r>
        <w:br/>
        <w:t>Und Speisemeister worden!</w:t>
      </w:r>
      <w:r>
        <w:br/>
        <w:t>Ja wenn uns in der Welt</w:t>
      </w:r>
      <w:r>
        <w:br/>
        <w:t>Die Welt nicht leiden kann,</w:t>
      </w:r>
      <w:r>
        <w:br/>
        <w:t>Nimmt Er im Himmel uns</w:t>
      </w:r>
      <w:r>
        <w:br/>
        <w:t>Mit Freud und Ehren an.</w:t>
      </w:r>
    </w:p>
    <w:p w14:paraId="04AF4AA0" w14:textId="77777777" w:rsidR="000A2845" w:rsidRDefault="000A2845" w:rsidP="000A2845">
      <w:pPr>
        <w:pStyle w:val="berschrift1"/>
      </w:pPr>
      <w:r w:rsidRPr="000A2397">
        <w:t>Gott setzt‘ und pflanzte mich</w:t>
      </w:r>
    </w:p>
    <w:p w14:paraId="53CE9C6A" w14:textId="77777777" w:rsidR="000A2845" w:rsidRDefault="000A2845" w:rsidP="000A2845">
      <w:pPr>
        <w:pStyle w:val="StandardWeb"/>
      </w:pPr>
      <w:r>
        <w:t>1. Gott setzt‘ und pflanzte mich</w:t>
      </w:r>
      <w:r>
        <w:br/>
        <w:t>Im Lenzen meiner Jugend</w:t>
      </w:r>
      <w:r>
        <w:br/>
        <w:t>Ins Kirchen Paradies</w:t>
      </w:r>
      <w:r>
        <w:br/>
        <w:t>Zum Palmen-Baum der Tugend,</w:t>
      </w:r>
      <w:r>
        <w:br/>
        <w:t>Und gab mir Saft und Kraft</w:t>
      </w:r>
      <w:r>
        <w:br/>
        <w:t>Den ganzen Sommer lang,</w:t>
      </w:r>
      <w:r>
        <w:br/>
        <w:t>Bis ich ward hoch und stark;</w:t>
      </w:r>
      <w:r>
        <w:br/>
        <w:t>Ihm sei Lob, Ehr und Dank.</w:t>
      </w:r>
    </w:p>
    <w:p w14:paraId="38536281" w14:textId="77777777" w:rsidR="000A2845" w:rsidRDefault="000A2845" w:rsidP="000A2845">
      <w:pPr>
        <w:pStyle w:val="StandardWeb"/>
      </w:pPr>
      <w:r>
        <w:t>2. Der Sommer lief dahin:</w:t>
      </w:r>
      <w:r>
        <w:br/>
        <w:t>Nach ihm kam auch gegangen</w:t>
      </w:r>
      <w:r>
        <w:br/>
        <w:t>Der edle Trauben-Mann,</w:t>
      </w:r>
      <w:r>
        <w:br/>
        <w:t>Gott wartet mit Verlangen</w:t>
      </w:r>
      <w:r>
        <w:br/>
        <w:t>Auf mein unreife Frucht</w:t>
      </w:r>
      <w:r>
        <w:br/>
        <w:t xml:space="preserve">Den ganzen </w:t>
      </w:r>
      <w:proofErr w:type="spellStart"/>
      <w:r>
        <w:t>Herbest</w:t>
      </w:r>
      <w:proofErr w:type="spellEnd"/>
      <w:r>
        <w:t xml:space="preserve"> lang,</w:t>
      </w:r>
      <w:r>
        <w:br/>
      </w:r>
      <w:proofErr w:type="spellStart"/>
      <w:r>
        <w:t>Begeußt</w:t>
      </w:r>
      <w:proofErr w:type="spellEnd"/>
      <w:r>
        <w:t xml:space="preserve"> auch selber noch:</w:t>
      </w:r>
      <w:r>
        <w:br/>
        <w:t>Ihm sei Lob, Ehr und Dank.</w:t>
      </w:r>
    </w:p>
    <w:p w14:paraId="71F6BA17" w14:textId="77777777" w:rsidR="000A2845" w:rsidRDefault="000A2845" w:rsidP="000A2845">
      <w:pPr>
        <w:pStyle w:val="StandardWeb"/>
      </w:pPr>
      <w:r>
        <w:t>3. Der Winter ist nicht weit,</w:t>
      </w:r>
      <w:r>
        <w:br/>
        <w:t>O Jesu, edler Reben,</w:t>
      </w:r>
      <w:r>
        <w:br/>
        <w:t xml:space="preserve">Dem ich </w:t>
      </w:r>
      <w:proofErr w:type="spellStart"/>
      <w:r>
        <w:t>gepfropfet</w:t>
      </w:r>
      <w:proofErr w:type="spellEnd"/>
      <w:r>
        <w:t xml:space="preserve"> ein,</w:t>
      </w:r>
      <w:r>
        <w:br/>
        <w:t>Wo du nicht Kraft wirst geben</w:t>
      </w:r>
      <w:r>
        <w:br/>
        <w:t>Zur späten Winter-Frucht,</w:t>
      </w:r>
      <w:r>
        <w:br/>
        <w:t xml:space="preserve">So wird es </w:t>
      </w:r>
      <w:proofErr w:type="spellStart"/>
      <w:r>
        <w:t>allzulang</w:t>
      </w:r>
      <w:proofErr w:type="spellEnd"/>
      <w:r>
        <w:t>.</w:t>
      </w:r>
      <w:r>
        <w:br/>
        <w:t>Du weißt was zeitig ist;</w:t>
      </w:r>
      <w:r>
        <w:br/>
        <w:t>Dir sei Lob, Ehr und Dank.</w:t>
      </w:r>
    </w:p>
    <w:p w14:paraId="6814D02B" w14:textId="77777777" w:rsidR="000A2845" w:rsidRDefault="000A2845" w:rsidP="000A2845">
      <w:pPr>
        <w:pStyle w:val="berschrift1"/>
      </w:pPr>
      <w:r w:rsidRPr="000A2397">
        <w:t>Hilf uns, Herr, in allen Dingen</w:t>
      </w:r>
    </w:p>
    <w:p w14:paraId="0182F025" w14:textId="77777777" w:rsidR="000A2845" w:rsidRDefault="000A2845" w:rsidP="000A2845">
      <w:pPr>
        <w:pStyle w:val="StandardWeb"/>
      </w:pPr>
      <w:r>
        <w:t>1. Hilf uns, Herr, in allen Dingen,</w:t>
      </w:r>
      <w:r>
        <w:br/>
      </w:r>
      <w:proofErr w:type="spellStart"/>
      <w:r>
        <w:t>Daß</w:t>
      </w:r>
      <w:proofErr w:type="spellEnd"/>
      <w:r>
        <w:t xml:space="preserve"> wir unser Amt und Werk</w:t>
      </w:r>
      <w:r>
        <w:br/>
        <w:t>Wohl anfangen und vollbringen,</w:t>
      </w:r>
      <w:r>
        <w:br/>
      </w:r>
      <w:proofErr w:type="spellStart"/>
      <w:r>
        <w:t>Gieb</w:t>
      </w:r>
      <w:proofErr w:type="spellEnd"/>
      <w:r>
        <w:t xml:space="preserve"> uns Weisheit, Kraft und Stärk;</w:t>
      </w:r>
      <w:r>
        <w:br/>
        <w:t>Ohne deine Segenshand</w:t>
      </w:r>
      <w:r>
        <w:br/>
        <w:t>Ist verloren Stadt und Land.</w:t>
      </w:r>
      <w:r>
        <w:br/>
        <w:t>Hilf uns, Herr, in allen Dingen,</w:t>
      </w:r>
      <w:r>
        <w:br/>
        <w:t xml:space="preserve">Und </w:t>
      </w:r>
      <w:proofErr w:type="spellStart"/>
      <w:r>
        <w:t>laß</w:t>
      </w:r>
      <w:proofErr w:type="spellEnd"/>
      <w:r>
        <w:t xml:space="preserve"> alles wohl gelingen.</w:t>
      </w:r>
    </w:p>
    <w:p w14:paraId="17436BD9" w14:textId="77777777" w:rsidR="000A2845" w:rsidRDefault="000A2845" w:rsidP="000A2845">
      <w:pPr>
        <w:pStyle w:val="StandardWeb"/>
      </w:pPr>
      <w:r>
        <w:t>2. Hilf uns, Herr, an allen Orten,</w:t>
      </w:r>
      <w:r>
        <w:br/>
        <w:t>Wo wir dein bedürftig sein,</w:t>
      </w:r>
      <w:r>
        <w:br/>
        <w:t>Brich der Höllen Macht und Pforten,</w:t>
      </w:r>
      <w:r>
        <w:br/>
        <w:t xml:space="preserve">Und </w:t>
      </w:r>
      <w:proofErr w:type="spellStart"/>
      <w:r>
        <w:t>gieb</w:t>
      </w:r>
      <w:proofErr w:type="spellEnd"/>
      <w:r>
        <w:t xml:space="preserve"> deinem </w:t>
      </w:r>
      <w:proofErr w:type="spellStart"/>
      <w:r>
        <w:t>Häufelein</w:t>
      </w:r>
      <w:proofErr w:type="spellEnd"/>
      <w:r>
        <w:br/>
        <w:t>Und der ganzen Christenheit</w:t>
      </w:r>
      <w:r>
        <w:br/>
        <w:t>Liebe, Fried und Einigkeit.</w:t>
      </w:r>
      <w:r>
        <w:br/>
        <w:t>Hilf uns, Herr, in allen Dingen,</w:t>
      </w:r>
      <w:r>
        <w:br/>
        <w:t xml:space="preserve">Und </w:t>
      </w:r>
      <w:proofErr w:type="spellStart"/>
      <w:r>
        <w:t>laß</w:t>
      </w:r>
      <w:proofErr w:type="spellEnd"/>
      <w:r>
        <w:t xml:space="preserve"> alles wohl gelingen.</w:t>
      </w:r>
    </w:p>
    <w:p w14:paraId="108D245A" w14:textId="77777777" w:rsidR="000A2845" w:rsidRDefault="000A2845" w:rsidP="000A2845">
      <w:pPr>
        <w:pStyle w:val="StandardWeb"/>
      </w:pPr>
      <w:r>
        <w:t>3. Hilf uns, Herr, auf allen Seiten</w:t>
      </w:r>
      <w:r>
        <w:br/>
        <w:t xml:space="preserve">Im </w:t>
      </w:r>
      <w:proofErr w:type="spellStart"/>
      <w:r>
        <w:t>Gelück</w:t>
      </w:r>
      <w:proofErr w:type="spellEnd"/>
      <w:r>
        <w:t xml:space="preserve"> und </w:t>
      </w:r>
      <w:proofErr w:type="spellStart"/>
      <w:r>
        <w:t>Ungelück</w:t>
      </w:r>
      <w:proofErr w:type="spellEnd"/>
      <w:r>
        <w:br/>
        <w:t>kämpfen, streiten und arbeiten</w:t>
      </w:r>
      <w:r>
        <w:br/>
        <w:t>Wider Satans List und Tück,</w:t>
      </w:r>
      <w:r>
        <w:br/>
        <w:t>Wider Fleisches Lust und Pracht,</w:t>
      </w:r>
      <w:r>
        <w:br/>
        <w:t>Wider weltlich Ehr und Macht.</w:t>
      </w:r>
      <w:r>
        <w:br/>
        <w:t>Hilf uns, Herr, in allen Dingen,</w:t>
      </w:r>
      <w:r>
        <w:br/>
        <w:t xml:space="preserve">Und </w:t>
      </w:r>
      <w:proofErr w:type="spellStart"/>
      <w:r>
        <w:t>laß</w:t>
      </w:r>
      <w:proofErr w:type="spellEnd"/>
      <w:r>
        <w:t xml:space="preserve"> alles wohl gelingen.</w:t>
      </w:r>
    </w:p>
    <w:p w14:paraId="11B8385F" w14:textId="77777777" w:rsidR="000A2845" w:rsidRDefault="000A2845" w:rsidP="000A2845">
      <w:pPr>
        <w:pStyle w:val="StandardWeb"/>
      </w:pPr>
      <w:r>
        <w:t>4. Hilf uns, Herr, in allen Nöthen,</w:t>
      </w:r>
      <w:r>
        <w:br/>
        <w:t>Aller Trübsal und Gefahr;</w:t>
      </w:r>
      <w:r>
        <w:br/>
        <w:t xml:space="preserve">Alles, was uns könnte </w:t>
      </w:r>
      <w:proofErr w:type="spellStart"/>
      <w:r>
        <w:t>tödten</w:t>
      </w:r>
      <w:proofErr w:type="spellEnd"/>
      <w:r>
        <w:br/>
        <w:t>Und verderben ganz und gar,</w:t>
      </w:r>
      <w:r>
        <w:br/>
        <w:t>Durch dein Hand und deinen Fuß</w:t>
      </w:r>
      <w:r>
        <w:br/>
        <w:t xml:space="preserve">Uns zum Besten dienen </w:t>
      </w:r>
      <w:proofErr w:type="spellStart"/>
      <w:r>
        <w:t>muß</w:t>
      </w:r>
      <w:proofErr w:type="spellEnd"/>
      <w:r>
        <w:t>.</w:t>
      </w:r>
      <w:r>
        <w:br/>
        <w:t>Hilf uns, Herr, in allen Dingen,</w:t>
      </w:r>
      <w:r>
        <w:br/>
        <w:t xml:space="preserve">Und </w:t>
      </w:r>
      <w:proofErr w:type="spellStart"/>
      <w:r>
        <w:t>laß</w:t>
      </w:r>
      <w:proofErr w:type="spellEnd"/>
      <w:r>
        <w:t xml:space="preserve"> alles wohl gelingen.</w:t>
      </w:r>
    </w:p>
    <w:p w14:paraId="63576206" w14:textId="77777777" w:rsidR="000A2845" w:rsidRDefault="000A2845" w:rsidP="000A2845">
      <w:pPr>
        <w:pStyle w:val="StandardWeb"/>
      </w:pPr>
      <w:r>
        <w:t xml:space="preserve">5. Hilf uns, Herr, aus allen </w:t>
      </w:r>
      <w:proofErr w:type="spellStart"/>
      <w:r>
        <w:t>Fluthen</w:t>
      </w:r>
      <w:proofErr w:type="spellEnd"/>
      <w:r>
        <w:br/>
        <w:t xml:space="preserve">Der betrübten </w:t>
      </w:r>
      <w:proofErr w:type="spellStart"/>
      <w:r>
        <w:t>Kriegesnoth</w:t>
      </w:r>
      <w:proofErr w:type="spellEnd"/>
      <w:r>
        <w:t>,</w:t>
      </w:r>
      <w:r>
        <w:br/>
        <w:t xml:space="preserve">Wirf einmal die </w:t>
      </w:r>
      <w:proofErr w:type="spellStart"/>
      <w:r>
        <w:t>Zornesfluthen</w:t>
      </w:r>
      <w:proofErr w:type="spellEnd"/>
      <w:r>
        <w:br/>
        <w:t xml:space="preserve">In die Gluth, die </w:t>
      </w:r>
      <w:proofErr w:type="spellStart"/>
      <w:r>
        <w:t>feuerroth</w:t>
      </w:r>
      <w:proofErr w:type="spellEnd"/>
      <w:r>
        <w:t>:</w:t>
      </w:r>
      <w:r>
        <w:br/>
      </w:r>
      <w:proofErr w:type="spellStart"/>
      <w:r>
        <w:t>Laß</w:t>
      </w:r>
      <w:proofErr w:type="spellEnd"/>
      <w:r>
        <w:t xml:space="preserve"> uns ohne dieses Joch</w:t>
      </w:r>
      <w:r>
        <w:br/>
        <w:t>Nur im Friede sterben noch.</w:t>
      </w:r>
      <w:r>
        <w:br/>
        <w:t>Hilf uns, Herr, in allen Dingen,</w:t>
      </w:r>
      <w:r>
        <w:br/>
        <w:t xml:space="preserve">Und </w:t>
      </w:r>
      <w:proofErr w:type="spellStart"/>
      <w:r>
        <w:t>laß</w:t>
      </w:r>
      <w:proofErr w:type="spellEnd"/>
      <w:r>
        <w:t xml:space="preserve"> alles wohl gelingen.</w:t>
      </w:r>
    </w:p>
    <w:p w14:paraId="2A5869A5" w14:textId="77777777" w:rsidR="000A2845" w:rsidRDefault="000A2845" w:rsidP="000A2845">
      <w:pPr>
        <w:pStyle w:val="StandardWeb"/>
      </w:pPr>
      <w:r>
        <w:t>6. Hilf uns Herr aus allem Jammer</w:t>
      </w:r>
      <w:r>
        <w:br/>
        <w:t>Der besorgten Hungers-Noth</w:t>
      </w:r>
      <w:r>
        <w:br/>
        <w:t>Die uns führt zur Todes Kammer</w:t>
      </w:r>
      <w:r>
        <w:br/>
        <w:t>Und ist ärger als der Tod.</w:t>
      </w:r>
      <w:r>
        <w:br/>
        <w:t xml:space="preserve">Unser </w:t>
      </w:r>
      <w:proofErr w:type="spellStart"/>
      <w:r>
        <w:t>Mäßlein</w:t>
      </w:r>
      <w:proofErr w:type="spellEnd"/>
      <w:r>
        <w:t xml:space="preserve"> uns bescher</w:t>
      </w:r>
      <w:r>
        <w:br/>
      </w:r>
      <w:proofErr w:type="spellStart"/>
      <w:r>
        <w:t>Überfluß</w:t>
      </w:r>
      <w:proofErr w:type="spellEnd"/>
      <w:r>
        <w:t xml:space="preserve"> und Mangel wehr.</w:t>
      </w:r>
      <w:r>
        <w:br/>
        <w:t>Hilf uns, Herr, in allen Dingen,</w:t>
      </w:r>
      <w:r>
        <w:br/>
        <w:t xml:space="preserve">Und </w:t>
      </w:r>
      <w:proofErr w:type="spellStart"/>
      <w:r>
        <w:t>laß</w:t>
      </w:r>
      <w:proofErr w:type="spellEnd"/>
      <w:r>
        <w:t xml:space="preserve"> alles wohl gelingen.</w:t>
      </w:r>
    </w:p>
    <w:p w14:paraId="1CD9987D" w14:textId="77777777" w:rsidR="000A2845" w:rsidRDefault="000A2845" w:rsidP="000A2845">
      <w:pPr>
        <w:pStyle w:val="StandardWeb"/>
      </w:pPr>
      <w:r>
        <w:t>7. Hilf uns, Herr, aus allem Leiden</w:t>
      </w:r>
      <w:r>
        <w:br/>
        <w:t>In der letzten Todesnot,</w:t>
      </w:r>
      <w:r>
        <w:br/>
      </w:r>
      <w:proofErr w:type="spellStart"/>
      <w:r>
        <w:t>Laß</w:t>
      </w:r>
      <w:proofErr w:type="spellEnd"/>
      <w:r>
        <w:t xml:space="preserve"> uns fahren hin mit Freuden</w:t>
      </w:r>
      <w:r>
        <w:br/>
        <w:t xml:space="preserve">Und durch deinen </w:t>
      </w:r>
      <w:proofErr w:type="spellStart"/>
      <w:r>
        <w:t>bittern</w:t>
      </w:r>
      <w:proofErr w:type="spellEnd"/>
      <w:r>
        <w:t xml:space="preserve"> Tod</w:t>
      </w:r>
      <w:r>
        <w:br/>
        <w:t xml:space="preserve">Kommen in das </w:t>
      </w:r>
      <w:proofErr w:type="spellStart"/>
      <w:r>
        <w:t>Paradeis</w:t>
      </w:r>
      <w:proofErr w:type="spellEnd"/>
      <w:r>
        <w:br/>
        <w:t>Uns zur Freude, dir zum Preis.</w:t>
      </w:r>
      <w:r>
        <w:br/>
        <w:t>Hilf uns, Herr, in allen Dingen,</w:t>
      </w:r>
      <w:r>
        <w:br/>
        <w:t xml:space="preserve">Und </w:t>
      </w:r>
      <w:proofErr w:type="spellStart"/>
      <w:r>
        <w:t>laß</w:t>
      </w:r>
      <w:proofErr w:type="spellEnd"/>
      <w:r>
        <w:t xml:space="preserve"> alles wohl gelingen.</w:t>
      </w:r>
    </w:p>
    <w:p w14:paraId="62BBBA11" w14:textId="77777777" w:rsidR="000A2845" w:rsidRDefault="000A2845" w:rsidP="000A2845">
      <w:pPr>
        <w:pStyle w:val="StandardWeb"/>
      </w:pPr>
      <w:r>
        <w:t>8. Hilf uns Herr aus allen Ängsten</w:t>
      </w:r>
      <w:r>
        <w:br/>
        <w:t>Dieser eitel kurzen Zeit</w:t>
      </w:r>
      <w:r>
        <w:br/>
        <w:t>In das Land da wir am längsten</w:t>
      </w:r>
      <w:r>
        <w:br/>
        <w:t>Bleiben in all Ewigkeit:</w:t>
      </w:r>
      <w:r>
        <w:br/>
        <w:t xml:space="preserve">In das schöne </w:t>
      </w:r>
      <w:proofErr w:type="spellStart"/>
      <w:r>
        <w:t>Paradeis</w:t>
      </w:r>
      <w:proofErr w:type="spellEnd"/>
      <w:r>
        <w:br/>
        <w:t>Uns zur Freude, dir zum Preis</w:t>
      </w:r>
      <w:r>
        <w:br/>
        <w:t>Hilf uns, Herr, in allen Dingen,</w:t>
      </w:r>
      <w:r>
        <w:br/>
        <w:t xml:space="preserve">Und </w:t>
      </w:r>
      <w:proofErr w:type="spellStart"/>
      <w:r>
        <w:t>laß</w:t>
      </w:r>
      <w:proofErr w:type="spellEnd"/>
      <w:r>
        <w:t xml:space="preserve"> alles wohl gelingen.</w:t>
      </w:r>
    </w:p>
    <w:p w14:paraId="56DE0307" w14:textId="77777777" w:rsidR="000A2845" w:rsidRDefault="000A2845" w:rsidP="000A2845">
      <w:pPr>
        <w:pStyle w:val="StandardWeb"/>
      </w:pPr>
      <w:r>
        <w:t xml:space="preserve">9. Hilf uns Herr aus allem </w:t>
      </w:r>
      <w:proofErr w:type="spellStart"/>
      <w:r>
        <w:t>Zweiffel</w:t>
      </w:r>
      <w:proofErr w:type="spellEnd"/>
      <w:r>
        <w:br/>
        <w:t>In der höchsten Seelen-Angst</w:t>
      </w:r>
      <w:r>
        <w:br/>
        <w:t>Die uns Welt, Vernunft und Teufel</w:t>
      </w:r>
      <w:r>
        <w:br/>
        <w:t>Eingebildet hat vorlangst.</w:t>
      </w:r>
      <w:r>
        <w:br/>
        <w:t xml:space="preserve">O Herr Jesu, </w:t>
      </w:r>
      <w:proofErr w:type="spellStart"/>
      <w:r>
        <w:t>laß</w:t>
      </w:r>
      <w:proofErr w:type="spellEnd"/>
      <w:r>
        <w:t xml:space="preserve"> dein Wort</w:t>
      </w:r>
      <w:r>
        <w:br/>
        <w:t>Sein und bleiben unser Hort.</w:t>
      </w:r>
      <w:r>
        <w:br/>
        <w:t>Hilf uns, Herr, in allen Dingen,</w:t>
      </w:r>
      <w:r>
        <w:br/>
        <w:t xml:space="preserve">Und </w:t>
      </w:r>
      <w:proofErr w:type="spellStart"/>
      <w:r>
        <w:t>laß</w:t>
      </w:r>
      <w:proofErr w:type="spellEnd"/>
      <w:r>
        <w:t xml:space="preserve"> alles wohl gelingen.</w:t>
      </w:r>
    </w:p>
    <w:p w14:paraId="1E27101E" w14:textId="77777777" w:rsidR="000A2845" w:rsidRDefault="000A2845" w:rsidP="000A2845">
      <w:pPr>
        <w:pStyle w:val="StandardWeb"/>
      </w:pPr>
      <w:r>
        <w:t>10. Hilf uns Herr aus allem Grauen</w:t>
      </w:r>
      <w:r>
        <w:br/>
        <w:t>In der größten Sünden-Angst</w:t>
      </w:r>
      <w:r>
        <w:br/>
      </w:r>
      <w:proofErr w:type="spellStart"/>
      <w:r>
        <w:t>Daß</w:t>
      </w:r>
      <w:proofErr w:type="spellEnd"/>
      <w:r>
        <w:t xml:space="preserve"> wir auf die Zahlung bauen</w:t>
      </w:r>
      <w:r>
        <w:br/>
        <w:t xml:space="preserve">Die du hast </w:t>
      </w:r>
      <w:proofErr w:type="spellStart"/>
      <w:r>
        <w:t>gethan</w:t>
      </w:r>
      <w:proofErr w:type="spellEnd"/>
      <w:r>
        <w:t xml:space="preserve"> vorlangst.</w:t>
      </w:r>
      <w:r>
        <w:br/>
        <w:t xml:space="preserve">O Herr Jesu </w:t>
      </w:r>
      <w:proofErr w:type="spellStart"/>
      <w:r>
        <w:t>laß</w:t>
      </w:r>
      <w:proofErr w:type="spellEnd"/>
      <w:r>
        <w:t xml:space="preserve"> dein Blut</w:t>
      </w:r>
      <w:r>
        <w:br/>
        <w:t>Mir ja kommen auch zu gut!</w:t>
      </w:r>
      <w:r>
        <w:br/>
        <w:t>Hilf uns, Herr, in allen Dingen,</w:t>
      </w:r>
      <w:r>
        <w:br/>
        <w:t xml:space="preserve">Und </w:t>
      </w:r>
      <w:proofErr w:type="spellStart"/>
      <w:r>
        <w:t>laß</w:t>
      </w:r>
      <w:proofErr w:type="spellEnd"/>
      <w:r>
        <w:t xml:space="preserve"> alles wohl gelingen.</w:t>
      </w:r>
    </w:p>
    <w:p w14:paraId="5BA209F1" w14:textId="77777777" w:rsidR="000A2845" w:rsidRDefault="000A2845" w:rsidP="000A2845">
      <w:pPr>
        <w:pStyle w:val="StandardWeb"/>
      </w:pPr>
      <w:r>
        <w:t>11. Hilf uns Herr in letzten Zügen</w:t>
      </w:r>
      <w:r>
        <w:br/>
        <w:t>Aus der letzten Höllen-Angst,</w:t>
      </w:r>
      <w:r>
        <w:br/>
      </w:r>
      <w:proofErr w:type="spellStart"/>
      <w:r>
        <w:t>Laß</w:t>
      </w:r>
      <w:proofErr w:type="spellEnd"/>
      <w:r>
        <w:t xml:space="preserve"> uns Ritterlich obsiegen</w:t>
      </w:r>
      <w:r>
        <w:br/>
        <w:t xml:space="preserve">Wie du </w:t>
      </w:r>
      <w:proofErr w:type="spellStart"/>
      <w:r>
        <w:t>obgesieget</w:t>
      </w:r>
      <w:proofErr w:type="spellEnd"/>
      <w:r>
        <w:t xml:space="preserve"> langst.</w:t>
      </w:r>
      <w:r>
        <w:br/>
        <w:t>O Herr Jesu, deine Hand</w:t>
      </w:r>
      <w:r>
        <w:br/>
        <w:t>Leist uns Beistand und Bestand!</w:t>
      </w:r>
      <w:r>
        <w:br/>
        <w:t>Hilf uns, Herr, in allen Dingen,</w:t>
      </w:r>
      <w:r>
        <w:br/>
        <w:t xml:space="preserve">Und </w:t>
      </w:r>
      <w:proofErr w:type="spellStart"/>
      <w:r>
        <w:t>laß</w:t>
      </w:r>
      <w:proofErr w:type="spellEnd"/>
      <w:r>
        <w:t xml:space="preserve"> alles wohl gelingen.</w:t>
      </w:r>
    </w:p>
    <w:p w14:paraId="28DBBE18" w14:textId="77777777" w:rsidR="000A2845" w:rsidRDefault="000A2845" w:rsidP="000A2845">
      <w:pPr>
        <w:pStyle w:val="berschrift1"/>
      </w:pPr>
      <w:r w:rsidRPr="000A2397">
        <w:t>Ich heb in Angst und Not</w:t>
      </w:r>
    </w:p>
    <w:p w14:paraId="111870C5" w14:textId="77777777" w:rsidR="000A2845" w:rsidRDefault="000A2845" w:rsidP="000A2845">
      <w:pPr>
        <w:pStyle w:val="StandardWeb"/>
      </w:pPr>
      <w:r>
        <w:t>1. Ich heb in Angst und Not</w:t>
      </w:r>
      <w:r>
        <w:br/>
        <w:t>Mein Augen auf zum Herren,</w:t>
      </w:r>
      <w:r>
        <w:br/>
        <w:t>Von Bergen Israel</w:t>
      </w:r>
      <w:r>
        <w:br/>
        <w:t xml:space="preserve">Ist Hilf und Heil nicht </w:t>
      </w:r>
      <w:proofErr w:type="spellStart"/>
      <w:r>
        <w:t>ferren</w:t>
      </w:r>
      <w:proofErr w:type="spellEnd"/>
      <w:r>
        <w:rPr>
          <w:rStyle w:val="Funotenzeichen"/>
        </w:rPr>
        <w:footnoteReference w:id="3"/>
      </w:r>
      <w:r>
        <w:t>:</w:t>
      </w:r>
      <w:r>
        <w:br/>
        <w:t>Der Himmel, Erden, See</w:t>
      </w:r>
      <w:r>
        <w:br/>
        <w:t>Und alles hat gemacht,</w:t>
      </w:r>
      <w:r>
        <w:br/>
        <w:t>Der schläft noch schlummert nicht,</w:t>
      </w:r>
      <w:r>
        <w:br/>
        <w:t>Hält Scharwacht Tag und Nacht.</w:t>
      </w:r>
    </w:p>
    <w:p w14:paraId="71AAE511" w14:textId="77777777" w:rsidR="000A2845" w:rsidRDefault="000A2845" w:rsidP="000A2845">
      <w:pPr>
        <w:pStyle w:val="StandardWeb"/>
      </w:pPr>
      <w:r>
        <w:t>2. Er wird dir deinen Fuß</w:t>
      </w:r>
      <w:r>
        <w:br/>
        <w:t>Auf recht gebahnten Straßen,</w:t>
      </w:r>
      <w:r>
        <w:br/>
        <w:t>Den breiten Glaubens-Fuß</w:t>
      </w:r>
      <w:r>
        <w:br/>
        <w:t xml:space="preserve">Mit </w:t>
      </w:r>
      <w:proofErr w:type="spellStart"/>
      <w:r>
        <w:t>nichten</w:t>
      </w:r>
      <w:proofErr w:type="spellEnd"/>
      <w:r>
        <w:t xml:space="preserve"> gleiten lassen.</w:t>
      </w:r>
      <w:r>
        <w:br/>
        <w:t>Der Hüter Israel</w:t>
      </w:r>
      <w:r>
        <w:br/>
        <w:t>Lenkt Glück und Unglücks-Schein,</w:t>
      </w:r>
      <w:r>
        <w:br/>
      </w:r>
      <w:proofErr w:type="spellStart"/>
      <w:r>
        <w:t>Daß</w:t>
      </w:r>
      <w:proofErr w:type="spellEnd"/>
      <w:r>
        <w:t xml:space="preserve"> sie ihm lobesam</w:t>
      </w:r>
      <w:r>
        <w:br/>
        <w:t>Und dir erbaulich sein.</w:t>
      </w:r>
    </w:p>
    <w:p w14:paraId="4422C386" w14:textId="77777777" w:rsidR="000A2845" w:rsidRDefault="000A2845" w:rsidP="000A2845">
      <w:pPr>
        <w:pStyle w:val="StandardWeb"/>
      </w:pPr>
      <w:r>
        <w:t>3. Der Herr behüte dich!</w:t>
      </w:r>
      <w:r>
        <w:br/>
        <w:t>Dich und dein Leib und Seele,</w:t>
      </w:r>
      <w:r>
        <w:br/>
      </w:r>
      <w:proofErr w:type="spellStart"/>
      <w:r>
        <w:t>Daß</w:t>
      </w:r>
      <w:proofErr w:type="spellEnd"/>
      <w:r>
        <w:t xml:space="preserve"> weder Sonn noch Mond</w:t>
      </w:r>
      <w:r>
        <w:br/>
        <w:t xml:space="preserve">In Hitz und </w:t>
      </w:r>
      <w:proofErr w:type="spellStart"/>
      <w:r>
        <w:t>Kält</w:t>
      </w:r>
      <w:proofErr w:type="spellEnd"/>
      <w:r>
        <w:t>‘ dich quäle.</w:t>
      </w:r>
      <w:r>
        <w:br/>
        <w:t>Er führ‘ und leite dich</w:t>
      </w:r>
      <w:r>
        <w:br/>
        <w:t>Gewahrsam ein und aus,</w:t>
      </w:r>
      <w:r>
        <w:br/>
        <w:t>Und bringe dich zuletzt</w:t>
      </w:r>
      <w:r>
        <w:br/>
        <w:t>Ins sichre Wohnungs-Haus.</w:t>
      </w:r>
    </w:p>
    <w:p w14:paraId="27D3B3A7" w14:textId="77777777" w:rsidR="000A2845" w:rsidRDefault="000A2845" w:rsidP="000A2845">
      <w:pPr>
        <w:pStyle w:val="berschrift1"/>
      </w:pPr>
      <w:r>
        <w:t>In deiner Gnaden-Hand</w:t>
      </w:r>
      <w:r w:rsidRPr="000A2397">
        <w:t xml:space="preserve"> </w:t>
      </w:r>
    </w:p>
    <w:p w14:paraId="7F9FE136" w14:textId="77777777" w:rsidR="000A2845" w:rsidRPr="000A2845" w:rsidRDefault="000A2845" w:rsidP="000A2845">
      <w:pPr>
        <w:rPr>
          <w:b/>
          <w:bCs/>
        </w:rPr>
      </w:pPr>
      <w:r w:rsidRPr="000A2845">
        <w:rPr>
          <w:b/>
          <w:bCs/>
        </w:rPr>
        <w:t>Testament- Schlaf- Valet- und Sterbe-Gebetlein.</w:t>
      </w:r>
    </w:p>
    <w:p w14:paraId="338FC2C3" w14:textId="77777777" w:rsidR="000A2845" w:rsidRDefault="000A2845" w:rsidP="000A2845">
      <w:pPr>
        <w:pStyle w:val="StandardWeb"/>
      </w:pPr>
      <w:r>
        <w:t>1. In deiner Gnaden-Hand</w:t>
      </w:r>
      <w:r>
        <w:br/>
        <w:t>Steht beides Tod und Leben,</w:t>
      </w:r>
      <w:r>
        <w:br/>
        <w:t>In deine Gnaden-Hand</w:t>
      </w:r>
      <w:r>
        <w:br/>
        <w:t>Will ich es beides geben.</w:t>
      </w:r>
      <w:r>
        <w:br/>
        <w:t>In deiner Gnaden-Hand</w:t>
      </w:r>
      <w:r>
        <w:br/>
        <w:t>Steht Glück- und Unglücks-Zeit:</w:t>
      </w:r>
      <w:r>
        <w:br/>
        <w:t>Mit deiner Gnaden-Hand</w:t>
      </w:r>
      <w:r>
        <w:br/>
        <w:t xml:space="preserve">Zu beiden mich bereit. </w:t>
      </w:r>
    </w:p>
    <w:p w14:paraId="2D2F8D48" w14:textId="77777777" w:rsidR="000A2845" w:rsidRDefault="000A2845" w:rsidP="000A2845">
      <w:pPr>
        <w:pStyle w:val="StandardWeb"/>
      </w:pPr>
      <w:r>
        <w:t>2. Und weil ich doch einmal,</w:t>
      </w:r>
      <w:r>
        <w:br/>
        <w:t>So lang ich auch mag leben,</w:t>
      </w:r>
      <w:r>
        <w:br/>
        <w:t>Die schwache Lebensburg</w:t>
      </w:r>
      <w:r>
        <w:br/>
        <w:t>Den Würmern muss aufgeben,</w:t>
      </w:r>
      <w:r>
        <w:br/>
        <w:t>Befehl ich Leib und Seel</w:t>
      </w:r>
      <w:r>
        <w:br/>
        <w:t>In deine Gnaden-Hand:</w:t>
      </w:r>
      <w:r>
        <w:br/>
        <w:t>Die Seel in deinen Schoß,</w:t>
      </w:r>
      <w:r>
        <w:br/>
        <w:t>Den Leib in frischen Sand.</w:t>
      </w:r>
    </w:p>
    <w:p w14:paraId="144BBFDA" w14:textId="77777777" w:rsidR="000A2845" w:rsidRDefault="000A2845" w:rsidP="000A2845">
      <w:pPr>
        <w:pStyle w:val="StandardWeb"/>
      </w:pPr>
      <w:r>
        <w:t>3. Was du erlöset hast,</w:t>
      </w:r>
      <w:r>
        <w:br/>
        <w:t>Zu ewig süßen süßen Freuden,</w:t>
      </w:r>
      <w:r>
        <w:br/>
        <w:t>Mein ewig-treuer Gott,</w:t>
      </w:r>
      <w:r>
        <w:br/>
        <w:t>Durch ewig-kräftig Leiden,</w:t>
      </w:r>
      <w:r>
        <w:br/>
        <w:t>Und diesen meinen Sinn</w:t>
      </w:r>
      <w:r>
        <w:br/>
        <w:t>Erhalt mir bis ans End,</w:t>
      </w:r>
      <w:r>
        <w:br/>
        <w:t>Dass dieses bleib und sei</w:t>
      </w:r>
      <w:r>
        <w:br/>
        <w:t>Mein letztes Testament.</w:t>
      </w:r>
    </w:p>
    <w:p w14:paraId="626F85B4" w14:textId="77777777" w:rsidR="000A2397" w:rsidRDefault="000A2397" w:rsidP="000A2397">
      <w:pPr>
        <w:pStyle w:val="berschrift1"/>
      </w:pPr>
      <w:r>
        <w:t>Lasset euch, ihr edlen Seelen</w:t>
      </w:r>
      <w:r w:rsidRPr="000A2397">
        <w:t xml:space="preserve"> </w:t>
      </w:r>
    </w:p>
    <w:p w14:paraId="0835AC60" w14:textId="412FD0F1" w:rsidR="000A2397" w:rsidRPr="000A2397" w:rsidRDefault="000A2397" w:rsidP="000A2397">
      <w:pPr>
        <w:rPr>
          <w:b/>
        </w:rPr>
      </w:pPr>
      <w:r w:rsidRPr="000A2397">
        <w:rPr>
          <w:b/>
        </w:rPr>
        <w:t>Himmel-steigendes Angst-Gebet. Die Meißnische Tränen-Saat.</w:t>
      </w:r>
    </w:p>
    <w:p w14:paraId="0E22974D" w14:textId="77777777" w:rsidR="000A2397" w:rsidRDefault="000A2397" w:rsidP="000A2397">
      <w:pPr>
        <w:pStyle w:val="StandardWeb"/>
      </w:pPr>
      <w:r>
        <w:rPr>
          <w:rStyle w:val="Hervorhebung"/>
        </w:rPr>
        <w:t>Im Ton der Wasser-Quelle.</w:t>
      </w:r>
    </w:p>
    <w:p w14:paraId="60130FD4" w14:textId="77777777" w:rsidR="000A2397" w:rsidRDefault="000A2397" w:rsidP="000A2397">
      <w:pPr>
        <w:pStyle w:val="StandardWeb"/>
      </w:pPr>
      <w:r>
        <w:t>1. Lasset euch, ihr edlen Seelen,</w:t>
      </w:r>
      <w:r>
        <w:br/>
        <w:t>Die betrübte Tränen-Saat</w:t>
      </w:r>
      <w:r>
        <w:br/>
        <w:t>Nicht so übermäßig quälen,</w:t>
      </w:r>
      <w:r>
        <w:br/>
        <w:t xml:space="preserve">Streuet! streuet früh und </w:t>
      </w:r>
      <w:proofErr w:type="spellStart"/>
      <w:r>
        <w:t>spat</w:t>
      </w:r>
      <w:proofErr w:type="spellEnd"/>
      <w:r>
        <w:br/>
        <w:t xml:space="preserve">Eure </w:t>
      </w:r>
      <w:proofErr w:type="spellStart"/>
      <w:r>
        <w:t>Samenkörnlein</w:t>
      </w:r>
      <w:proofErr w:type="spellEnd"/>
      <w:r>
        <w:t xml:space="preserve"> aus,</w:t>
      </w:r>
      <w:r>
        <w:br/>
        <w:t>Wohl bestellet Feld und Haus,</w:t>
      </w:r>
      <w:r>
        <w:br/>
        <w:t>Die jetzt Tränen-Samen streuen</w:t>
      </w:r>
      <w:r>
        <w:br/>
        <w:t xml:space="preserve">Werden bald mit Freuden </w:t>
      </w:r>
      <w:proofErr w:type="spellStart"/>
      <w:r>
        <w:t>meyen</w:t>
      </w:r>
      <w:hyperlink r:id="rId9" w:history="1">
        <w:r>
          <w:rPr>
            <w:rStyle w:val="Hyperlink"/>
            <w:vertAlign w:val="superscript"/>
          </w:rPr>
          <w:t>1</w:t>
        </w:r>
        <w:proofErr w:type="spellEnd"/>
      </w:hyperlink>
      <w:r>
        <w:t xml:space="preserve">. </w:t>
      </w:r>
    </w:p>
    <w:p w14:paraId="56533452" w14:textId="77777777" w:rsidR="000A2397" w:rsidRDefault="000A2397" w:rsidP="000A2397">
      <w:pPr>
        <w:pStyle w:val="StandardWeb"/>
      </w:pPr>
      <w:r>
        <w:t>2. Welcher Acker hat getragen</w:t>
      </w:r>
      <w:r>
        <w:br/>
      </w:r>
      <w:proofErr w:type="spellStart"/>
      <w:r>
        <w:t>Ungebauet</w:t>
      </w:r>
      <w:proofErr w:type="spellEnd"/>
      <w:r>
        <w:t xml:space="preserve"> in der Welt?</w:t>
      </w:r>
      <w:r>
        <w:br/>
        <w:t>Sünden- Dornen- Wollust-</w:t>
      </w:r>
      <w:proofErr w:type="spellStart"/>
      <w:r>
        <w:t>Haagen</w:t>
      </w:r>
      <w:hyperlink r:id="rId10" w:history="1">
        <w:r>
          <w:rPr>
            <w:rStyle w:val="Hyperlink"/>
            <w:vertAlign w:val="superscript"/>
          </w:rPr>
          <w:t>2</w:t>
        </w:r>
        <w:proofErr w:type="spellEnd"/>
      </w:hyperlink>
      <w:r>
        <w:br/>
        <w:t>Bringet unser Kirchen-Feld,</w:t>
      </w:r>
      <w:r>
        <w:br/>
        <w:t>Wenn es nicht mit Macht und Müh</w:t>
      </w:r>
      <w:r>
        <w:br/>
        <w:t xml:space="preserve">Wird durchtrieben </w:t>
      </w:r>
      <w:proofErr w:type="spellStart"/>
      <w:r>
        <w:t>spat</w:t>
      </w:r>
      <w:proofErr w:type="spellEnd"/>
      <w:r>
        <w:t xml:space="preserve"> und früh:</w:t>
      </w:r>
      <w:r>
        <w:br/>
        <w:t>Die jetzt Tränen-Samen streuen,</w:t>
      </w:r>
      <w:r>
        <w:br/>
        <w:t xml:space="preserve">Werden bald mit Freuden </w:t>
      </w:r>
      <w:proofErr w:type="spellStart"/>
      <w:r>
        <w:t>meyen</w:t>
      </w:r>
      <w:proofErr w:type="spellEnd"/>
      <w:r>
        <w:t xml:space="preserve">. </w:t>
      </w:r>
    </w:p>
    <w:p w14:paraId="510B14BD" w14:textId="77777777" w:rsidR="000A2397" w:rsidRDefault="000A2397" w:rsidP="000A2397">
      <w:pPr>
        <w:pStyle w:val="StandardWeb"/>
      </w:pPr>
      <w:r>
        <w:t>3. Welcher Ackermann im Felde</w:t>
      </w:r>
      <w:r>
        <w:br/>
      </w:r>
      <w:proofErr w:type="spellStart"/>
      <w:r>
        <w:t>Lässet</w:t>
      </w:r>
      <w:proofErr w:type="spellEnd"/>
      <w:r>
        <w:t xml:space="preserve"> sinken Hand und Mut,</w:t>
      </w:r>
      <w:r>
        <w:br/>
        <w:t xml:space="preserve">Wenn der Wind geht durch die </w:t>
      </w:r>
      <w:proofErr w:type="spellStart"/>
      <w:r>
        <w:t>Wälde</w:t>
      </w:r>
      <w:proofErr w:type="spellEnd"/>
      <w:r>
        <w:t>,</w:t>
      </w:r>
      <w:r>
        <w:br/>
        <w:t>Und ihm schneiet auf den Hut!</w:t>
      </w:r>
      <w:r>
        <w:br/>
        <w:t>Lenzen-Wetter steht nicht lang,</w:t>
      </w:r>
      <w:r>
        <w:br/>
        <w:t>Ist ein bloßer Übergang:</w:t>
      </w:r>
      <w:r>
        <w:br/>
        <w:t>Die jetzt Tränen-Samen streuen,</w:t>
      </w:r>
      <w:r>
        <w:br/>
        <w:t xml:space="preserve">Werden bald mit Freuden </w:t>
      </w:r>
      <w:proofErr w:type="spellStart"/>
      <w:r>
        <w:t>meyen</w:t>
      </w:r>
      <w:proofErr w:type="spellEnd"/>
      <w:r>
        <w:t xml:space="preserve">. </w:t>
      </w:r>
    </w:p>
    <w:p w14:paraId="31278688" w14:textId="77777777" w:rsidR="000A2397" w:rsidRDefault="000A2397" w:rsidP="000A2397">
      <w:pPr>
        <w:pStyle w:val="StandardWeb"/>
      </w:pPr>
      <w:r>
        <w:t xml:space="preserve">4. Welches Garten- Feld </w:t>
      </w:r>
      <w:proofErr w:type="spellStart"/>
      <w:r>
        <w:t>bekleibet</w:t>
      </w:r>
      <w:hyperlink r:id="rId11" w:history="1">
        <w:r>
          <w:rPr>
            <w:rStyle w:val="Hyperlink"/>
            <w:vertAlign w:val="superscript"/>
          </w:rPr>
          <w:t>3</w:t>
        </w:r>
        <w:proofErr w:type="spellEnd"/>
      </w:hyperlink>
      <w:r>
        <w:t>,</w:t>
      </w:r>
      <w:r>
        <w:br/>
        <w:t>Wenn man es nicht gräbt zuvor,</w:t>
      </w:r>
      <w:r>
        <w:br/>
        <w:t>Wenn man Würz und Blumen reibet,</w:t>
      </w:r>
      <w:r>
        <w:br/>
        <w:t>Steiget ihr Geruch empor.</w:t>
      </w:r>
      <w:r>
        <w:br/>
        <w:t>Wind und Regen müssen sein,</w:t>
      </w:r>
      <w:r>
        <w:br/>
        <w:t>Will man reichlich ernten ein:</w:t>
      </w:r>
      <w:r>
        <w:br/>
        <w:t>Die jetzt Tränen-Samen streuen,</w:t>
      </w:r>
      <w:r>
        <w:br/>
        <w:t xml:space="preserve">Werden bald mit Freuden </w:t>
      </w:r>
      <w:proofErr w:type="spellStart"/>
      <w:r>
        <w:t>meyen</w:t>
      </w:r>
      <w:proofErr w:type="spellEnd"/>
      <w:r>
        <w:t xml:space="preserve">. </w:t>
      </w:r>
    </w:p>
    <w:p w14:paraId="5460CA26" w14:textId="77777777" w:rsidR="000A2397" w:rsidRDefault="000A2397" w:rsidP="000A2397">
      <w:pPr>
        <w:pStyle w:val="StandardWeb"/>
      </w:pPr>
      <w:r>
        <w:t>5. Welche Ros‘ ist ohne Dörner?</w:t>
      </w:r>
      <w:r>
        <w:br/>
        <w:t>Welche Salb ist ungemischt?</w:t>
      </w:r>
      <w:r>
        <w:br/>
        <w:t>Welche Garben schütten Körner,</w:t>
      </w:r>
      <w:r>
        <w:br/>
        <w:t>Wenn man sie nicht weidlich drischt?</w:t>
      </w:r>
      <w:r>
        <w:br/>
        <w:t>Und wir wollen gar allein</w:t>
      </w:r>
      <w:r>
        <w:br/>
        <w:t>Ohne Kreuz und Leiden sein:</w:t>
      </w:r>
      <w:r>
        <w:br/>
        <w:t>Die jetzt Tränen-Samen streuen,</w:t>
      </w:r>
      <w:r>
        <w:br/>
        <w:t xml:space="preserve">Werden bald mit Freuden </w:t>
      </w:r>
      <w:proofErr w:type="spellStart"/>
      <w:r>
        <w:t>meyen</w:t>
      </w:r>
      <w:proofErr w:type="spellEnd"/>
      <w:r>
        <w:t xml:space="preserve">. </w:t>
      </w:r>
    </w:p>
    <w:p w14:paraId="2037FD3B" w14:textId="77777777" w:rsidR="000A2397" w:rsidRDefault="000A2397" w:rsidP="000A2397">
      <w:pPr>
        <w:pStyle w:val="StandardWeb"/>
      </w:pPr>
      <w:r>
        <w:t>6. Stöcke muss man wohl beschneiden,</w:t>
      </w:r>
      <w:r>
        <w:br/>
        <w:t>Wenn die Traube wachsen soll,</w:t>
      </w:r>
      <w:r>
        <w:br/>
        <w:t>Trauben müssen Pressen leiden,</w:t>
      </w:r>
      <w:r>
        <w:br/>
        <w:t>Will man Fässer legen voll.</w:t>
      </w:r>
      <w:r>
        <w:br/>
        <w:t>Durch viel Kreuz und Herzeleid,</w:t>
      </w:r>
      <w:r>
        <w:br/>
        <w:t>Kommen wir zur Himmels-Freud.</w:t>
      </w:r>
      <w:r>
        <w:br/>
        <w:t>Die jetzt Tränen-Samen streuen,</w:t>
      </w:r>
      <w:r>
        <w:br/>
        <w:t xml:space="preserve">Werden bald mit Freuden </w:t>
      </w:r>
      <w:proofErr w:type="spellStart"/>
      <w:r>
        <w:t>meyen</w:t>
      </w:r>
      <w:proofErr w:type="spellEnd"/>
      <w:r>
        <w:t xml:space="preserve">. </w:t>
      </w:r>
    </w:p>
    <w:p w14:paraId="1EFA89B7" w14:textId="77777777" w:rsidR="000A2397" w:rsidRDefault="000A2397" w:rsidP="000A2397">
      <w:pPr>
        <w:pStyle w:val="StandardWeb"/>
      </w:pPr>
      <w:r>
        <w:t>7. Darum, o ihr edlen Seelen,</w:t>
      </w:r>
      <w:r>
        <w:br/>
        <w:t>Lasset euch die Tränensaat</w:t>
      </w:r>
      <w:r>
        <w:br/>
        <w:t>Nicht so übermäßig quälen,</w:t>
      </w:r>
      <w:r>
        <w:br/>
        <w:t xml:space="preserve">Streuet, streuet früh und </w:t>
      </w:r>
      <w:proofErr w:type="spellStart"/>
      <w:r>
        <w:t>spat</w:t>
      </w:r>
      <w:proofErr w:type="spellEnd"/>
      <w:r>
        <w:br/>
        <w:t xml:space="preserve">Eure </w:t>
      </w:r>
      <w:proofErr w:type="spellStart"/>
      <w:r>
        <w:t>Samenkörnlein</w:t>
      </w:r>
      <w:proofErr w:type="spellEnd"/>
      <w:r>
        <w:t xml:space="preserve"> aus,</w:t>
      </w:r>
      <w:r>
        <w:br/>
        <w:t>Wohl bestellet Feld und Haus.</w:t>
      </w:r>
      <w:r>
        <w:br/>
        <w:t>Die jetzt Tränen-Samen streuen,</w:t>
      </w:r>
      <w:r>
        <w:br/>
        <w:t xml:space="preserve">Werden bald mit Freuden </w:t>
      </w:r>
      <w:proofErr w:type="spellStart"/>
      <w:r>
        <w:t>meyen</w:t>
      </w:r>
      <w:proofErr w:type="spellEnd"/>
      <w:r>
        <w:t xml:space="preserve">. </w:t>
      </w:r>
    </w:p>
    <w:p w14:paraId="0C81FDB0" w14:textId="77777777" w:rsidR="000A2397" w:rsidRDefault="000A2397" w:rsidP="000A2397">
      <w:pPr>
        <w:pStyle w:val="StandardWeb"/>
      </w:pPr>
      <w:r>
        <w:t>8. Wenn der Herr uns wird erlösen,</w:t>
      </w:r>
      <w:r>
        <w:br/>
        <w:t xml:space="preserve">Die </w:t>
      </w:r>
      <w:proofErr w:type="spellStart"/>
      <w:r>
        <w:t>gefangne</w:t>
      </w:r>
      <w:proofErr w:type="spellEnd"/>
      <w:r>
        <w:t xml:space="preserve"> Toten-Schar,</w:t>
      </w:r>
      <w:r>
        <w:br/>
        <w:t>Und uns, frei von allem Bösen,</w:t>
      </w:r>
      <w:r>
        <w:br/>
        <w:t>Lebendig wird stellen dar,</w:t>
      </w:r>
      <w:r>
        <w:br/>
        <w:t>Dann wird’s kommen auf das Wort,</w:t>
      </w:r>
      <w:r>
        <w:br/>
        <w:t xml:space="preserve">Das wir hier so oft </w:t>
      </w:r>
      <w:proofErr w:type="spellStart"/>
      <w:r>
        <w:t>gehort</w:t>
      </w:r>
      <w:proofErr w:type="spellEnd"/>
      <w:r>
        <w:t>:</w:t>
      </w:r>
      <w:r>
        <w:br/>
        <w:t>Die mit Tränen Samen streuen,</w:t>
      </w:r>
      <w:r>
        <w:br/>
        <w:t xml:space="preserve">Werden bald mit Freuden </w:t>
      </w:r>
      <w:proofErr w:type="spellStart"/>
      <w:r>
        <w:t>meyen</w:t>
      </w:r>
      <w:proofErr w:type="spellEnd"/>
      <w:r>
        <w:t xml:space="preserve">. </w:t>
      </w:r>
    </w:p>
    <w:p w14:paraId="71EDF1FF" w14:textId="77777777" w:rsidR="000A2397" w:rsidRDefault="000A2397" w:rsidP="000A2397">
      <w:pPr>
        <w:pStyle w:val="StandardWeb"/>
      </w:pPr>
      <w:r>
        <w:t>9. Dann wird unser Mund voll Lachen,</w:t>
      </w:r>
      <w:r>
        <w:br/>
        <w:t>Unser Herz voll Freude sein,</w:t>
      </w:r>
      <w:r>
        <w:br/>
        <w:t xml:space="preserve">Dann wird unsre </w:t>
      </w:r>
      <w:proofErr w:type="spellStart"/>
      <w:r>
        <w:t>Zung</w:t>
      </w:r>
      <w:proofErr w:type="spellEnd"/>
      <w:r>
        <w:t xml:space="preserve"> erwachen,</w:t>
      </w:r>
      <w:r>
        <w:br/>
        <w:t>Und halb krümmend stimmen ein,</w:t>
      </w:r>
      <w:r>
        <w:br/>
        <w:t>Dann wird rühmen Jedermann,</w:t>
      </w:r>
      <w:r>
        <w:br/>
        <w:t>Was der Herr an ihm getan.</w:t>
      </w:r>
      <w:r>
        <w:br/>
        <w:t>Die jetzt Tränen-Samen streuen,</w:t>
      </w:r>
      <w:r>
        <w:br/>
        <w:t xml:space="preserve">Werden bald mit Freuden </w:t>
      </w:r>
      <w:proofErr w:type="spellStart"/>
      <w:r>
        <w:t>meyen</w:t>
      </w:r>
      <w:proofErr w:type="spellEnd"/>
      <w:r>
        <w:t xml:space="preserve">. </w:t>
      </w:r>
    </w:p>
    <w:p w14:paraId="5069B228" w14:textId="77777777" w:rsidR="000A2397" w:rsidRDefault="000A2397" w:rsidP="000A2397">
      <w:pPr>
        <w:pStyle w:val="StandardWeb"/>
      </w:pPr>
      <w:r>
        <w:t>10. Komm, o Jesu, komm und wende</w:t>
      </w:r>
      <w:r>
        <w:br/>
        <w:t>Unsre Sünden-Dienstbarkeit,</w:t>
      </w:r>
      <w:r>
        <w:br/>
        <w:t>Mach es mit der Welt ein Ende,</w:t>
      </w:r>
      <w:r>
        <w:br/>
        <w:t>Und mit allem Leid und Streit,</w:t>
      </w:r>
      <w:r>
        <w:br/>
        <w:t>Hol uns heim und nimm uns an</w:t>
      </w:r>
      <w:r>
        <w:br/>
        <w:t>Ins gelobte Canaan.</w:t>
      </w:r>
      <w:r>
        <w:br/>
        <w:t>Die jetzt Tränen-Samen streuen,</w:t>
      </w:r>
      <w:r>
        <w:br/>
        <w:t xml:space="preserve">Werden bald mit Freuden </w:t>
      </w:r>
      <w:proofErr w:type="spellStart"/>
      <w:r>
        <w:t>meyen</w:t>
      </w:r>
      <w:proofErr w:type="spellEnd"/>
      <w:r>
        <w:t xml:space="preserve">. </w:t>
      </w:r>
    </w:p>
    <w:p w14:paraId="01E47F61" w14:textId="77777777" w:rsidR="000A2397" w:rsidRDefault="000A2397" w:rsidP="000A2397">
      <w:pPr>
        <w:pStyle w:val="StandardWeb"/>
      </w:pPr>
      <w:r>
        <w:t>11. Dass wir so viel Garben bringen,</w:t>
      </w:r>
      <w:r>
        <w:br/>
        <w:t>Als wir Tränen hier gebracht,</w:t>
      </w:r>
      <w:r>
        <w:br/>
        <w:t>Mit so großen Freuden springen,</w:t>
      </w:r>
      <w:r>
        <w:br/>
        <w:t>Als betrübt sie uns gemacht.</w:t>
      </w:r>
      <w:r>
        <w:br/>
        <w:t>Handvoll streuen wir sie aus,</w:t>
      </w:r>
      <w:r>
        <w:br/>
        <w:t>Armvoll bringen wir zu Haus.</w:t>
      </w:r>
      <w:r>
        <w:br/>
        <w:t>Die jetzt Tränen-Samen streuen,</w:t>
      </w:r>
      <w:r>
        <w:br/>
        <w:t xml:space="preserve">Werden bald mit Freuden </w:t>
      </w:r>
      <w:proofErr w:type="spellStart"/>
      <w:r>
        <w:t>meyen</w:t>
      </w:r>
      <w:proofErr w:type="spellEnd"/>
      <w:r>
        <w:t xml:space="preserve">. </w:t>
      </w:r>
    </w:p>
    <w:p w14:paraId="488FE827" w14:textId="77777777" w:rsidR="000A2845" w:rsidRDefault="000A2845" w:rsidP="000A2845">
      <w:pPr>
        <w:pStyle w:val="berschrift1"/>
      </w:pPr>
      <w:r w:rsidRPr="000A2397">
        <w:t>Lob sei dem höchsten Gott</w:t>
      </w:r>
    </w:p>
    <w:p w14:paraId="53C9F523" w14:textId="77777777" w:rsidR="000A2845" w:rsidRDefault="000A2845" w:rsidP="000A2845">
      <w:pPr>
        <w:pStyle w:val="StandardWeb"/>
      </w:pPr>
      <w:r>
        <w:t>1. Lob sei dem höchsten Gott,</w:t>
      </w:r>
      <w:r>
        <w:br/>
        <w:t>Der wohnet in der Höhe,</w:t>
      </w:r>
      <w:r>
        <w:br/>
        <w:t xml:space="preserve">Er </w:t>
      </w:r>
      <w:proofErr w:type="spellStart"/>
      <w:r>
        <w:t>siehet</w:t>
      </w:r>
      <w:proofErr w:type="spellEnd"/>
      <w:r>
        <w:t>, hört und weiß,</w:t>
      </w:r>
      <w:r>
        <w:br/>
        <w:t>Wie’s allen Menschen gehe,</w:t>
      </w:r>
      <w:r>
        <w:br/>
        <w:t>Beherrscht das ganze Rund,</w:t>
      </w:r>
      <w:r>
        <w:br/>
        <w:t>Und will eins schaffen recht,</w:t>
      </w:r>
      <w:r>
        <w:br/>
        <w:t xml:space="preserve">Zum </w:t>
      </w:r>
      <w:proofErr w:type="spellStart"/>
      <w:r>
        <w:t>mind’sten</w:t>
      </w:r>
      <w:proofErr w:type="spellEnd"/>
      <w:r>
        <w:t xml:space="preserve"> dort einmal,</w:t>
      </w:r>
      <w:r>
        <w:br/>
        <w:t>Dem Herren als dem Knecht.</w:t>
      </w:r>
    </w:p>
    <w:p w14:paraId="05CE18CF" w14:textId="77777777" w:rsidR="000A2845" w:rsidRDefault="000A2845" w:rsidP="000A2845">
      <w:pPr>
        <w:pStyle w:val="StandardWeb"/>
      </w:pPr>
      <w:r>
        <w:t>2. Lob sei dem wahren Gott!</w:t>
      </w:r>
      <w:r>
        <w:br/>
        <w:t>Der näher zu uns kommen,</w:t>
      </w:r>
      <w:r>
        <w:br/>
        <w:t>Ihm einen Gnaden-Stuhl</w:t>
      </w:r>
      <w:r>
        <w:br/>
        <w:t>Im Heiligtum genommen.</w:t>
      </w:r>
      <w:r>
        <w:br/>
        <w:t>Er herrschet und regiert</w:t>
      </w:r>
      <w:r>
        <w:br/>
        <w:t>Hier in der Gnaden-Zeit,</w:t>
      </w:r>
      <w:r>
        <w:br/>
        <w:t xml:space="preserve">Zu </w:t>
      </w:r>
      <w:proofErr w:type="spellStart"/>
      <w:r>
        <w:t>sonderm</w:t>
      </w:r>
      <w:proofErr w:type="spellEnd"/>
      <w:r>
        <w:t xml:space="preserve"> Heil und Trost</w:t>
      </w:r>
      <w:r>
        <w:br/>
        <w:t>Der werten Christenheit.</w:t>
      </w:r>
    </w:p>
    <w:p w14:paraId="4E9A6F8D" w14:textId="77777777" w:rsidR="000A2845" w:rsidRDefault="000A2845" w:rsidP="000A2845">
      <w:pPr>
        <w:pStyle w:val="StandardWeb"/>
      </w:pPr>
      <w:r>
        <w:t>3. Lob sei dem treuen Gott!</w:t>
      </w:r>
      <w:r>
        <w:br/>
        <w:t xml:space="preserve">Der </w:t>
      </w:r>
      <w:proofErr w:type="spellStart"/>
      <w:r>
        <w:t>allernächst</w:t>
      </w:r>
      <w:proofErr w:type="spellEnd"/>
      <w:r>
        <w:t xml:space="preserve"> gekommen</w:t>
      </w:r>
      <w:r>
        <w:br/>
        <w:t>Der Auserwählten Schar,</w:t>
      </w:r>
      <w:r>
        <w:br/>
        <w:t>Ihr Herz-Burg eingenommen!</w:t>
      </w:r>
      <w:r>
        <w:br/>
        <w:t>Die, die regieret Er</w:t>
      </w:r>
      <w:r>
        <w:br/>
      </w:r>
      <w:proofErr w:type="spellStart"/>
      <w:r>
        <w:t>Genädigst</w:t>
      </w:r>
      <w:proofErr w:type="spellEnd"/>
      <w:r>
        <w:t xml:space="preserve"> hier und dort,</w:t>
      </w:r>
      <w:r>
        <w:br/>
        <w:t>Darum hat nichts allhier</w:t>
      </w:r>
      <w:r>
        <w:br/>
        <w:t xml:space="preserve">Der Höllen Macht und </w:t>
      </w:r>
      <w:proofErr w:type="spellStart"/>
      <w:r>
        <w:t>Pfort</w:t>
      </w:r>
      <w:proofErr w:type="spellEnd"/>
      <w:r>
        <w:t>.</w:t>
      </w:r>
    </w:p>
    <w:p w14:paraId="0E6CB467" w14:textId="77777777" w:rsidR="000A2845" w:rsidRDefault="000A2845" w:rsidP="000A2845">
      <w:pPr>
        <w:pStyle w:val="berschrift1"/>
      </w:pPr>
      <w:r w:rsidRPr="000A2397">
        <w:t>Lob sei dem höchsten Gott</w:t>
      </w:r>
    </w:p>
    <w:p w14:paraId="7B519A12" w14:textId="77777777" w:rsidR="000A2845" w:rsidRDefault="000A2845" w:rsidP="000A2845">
      <w:pPr>
        <w:pStyle w:val="StandardWeb"/>
      </w:pPr>
      <w:r>
        <w:t>1. Lob sei dem Höchsten Gott,</w:t>
      </w:r>
      <w:r>
        <w:br/>
        <w:t xml:space="preserve">Der uns so reich </w:t>
      </w:r>
      <w:proofErr w:type="spellStart"/>
      <w:r>
        <w:t>bescheeret</w:t>
      </w:r>
      <w:proofErr w:type="spellEnd"/>
      <w:r>
        <w:t>,</w:t>
      </w:r>
      <w:r>
        <w:br/>
        <w:t>Aus seines Herzens Schrein</w:t>
      </w:r>
      <w:r>
        <w:br/>
        <w:t>Uns seinen Sohn verehret,</w:t>
      </w:r>
      <w:r>
        <w:br/>
        <w:t>Den Sohn, den werten Sohn,</w:t>
      </w:r>
      <w:r>
        <w:br/>
        <w:t>Den eingebornen Sohn,</w:t>
      </w:r>
      <w:r>
        <w:br/>
        <w:t>Den gleichen Wesens-Held,</w:t>
      </w:r>
      <w:r>
        <w:br/>
        <w:t xml:space="preserve">Der seines Herzens </w:t>
      </w:r>
      <w:proofErr w:type="spellStart"/>
      <w:r>
        <w:t>Kron</w:t>
      </w:r>
      <w:proofErr w:type="spellEnd"/>
      <w:r>
        <w:t>.</w:t>
      </w:r>
    </w:p>
    <w:p w14:paraId="0490AFC3" w14:textId="77777777" w:rsidR="000A2845" w:rsidRDefault="000A2845" w:rsidP="000A2845">
      <w:pPr>
        <w:pStyle w:val="StandardWeb"/>
      </w:pPr>
      <w:r>
        <w:t>2. Der Fleisch von unserm Fleisch</w:t>
      </w:r>
      <w:r>
        <w:br/>
      </w:r>
      <w:proofErr w:type="spellStart"/>
      <w:r>
        <w:t>Ohn</w:t>
      </w:r>
      <w:proofErr w:type="spellEnd"/>
      <w:r>
        <w:t xml:space="preserve"> Sündenfleisch geboren,</w:t>
      </w:r>
      <w:r>
        <w:br/>
        <w:t>Der uns sein Himmelreich</w:t>
      </w:r>
      <w:r>
        <w:br/>
        <w:t>Gebracht, da wir verloren,</w:t>
      </w:r>
      <w:r>
        <w:br/>
        <w:t>Der Held, der starke Held,</w:t>
      </w:r>
      <w:r>
        <w:br/>
        <w:t>Der Schlangentreter-Mann</w:t>
      </w:r>
      <w:r>
        <w:br/>
        <w:t>Uns retten, reinigen,</w:t>
      </w:r>
      <w:r>
        <w:br/>
        <w:t xml:space="preserve">Und rächen will und kann. </w:t>
      </w:r>
    </w:p>
    <w:p w14:paraId="3DB36BD6" w14:textId="77777777" w:rsidR="000A2845" w:rsidRDefault="000A2845" w:rsidP="000A2845">
      <w:pPr>
        <w:pStyle w:val="StandardWeb"/>
      </w:pPr>
      <w:r>
        <w:t>3. Der dreimal höchste Gott</w:t>
      </w:r>
      <w:r>
        <w:br/>
        <w:t>In Gnaden ob uns walte,</w:t>
      </w:r>
      <w:r>
        <w:br/>
        <w:t xml:space="preserve">Die </w:t>
      </w:r>
      <w:proofErr w:type="spellStart"/>
      <w:r>
        <w:t>neuerworbnen</w:t>
      </w:r>
      <w:proofErr w:type="spellEnd"/>
      <w:r>
        <w:t xml:space="preserve"> Schätz</w:t>
      </w:r>
      <w:r>
        <w:br/>
        <w:t>Uns ewiglich erhalte,</w:t>
      </w:r>
      <w:r>
        <w:br/>
        <w:t>Stärk uns durch seinen Geist,</w:t>
      </w:r>
      <w:r>
        <w:br/>
      </w:r>
      <w:proofErr w:type="spellStart"/>
      <w:r>
        <w:t>Erleucht</w:t>
      </w:r>
      <w:proofErr w:type="spellEnd"/>
      <w:r>
        <w:t xml:space="preserve"> uns durch sein Wort,</w:t>
      </w:r>
      <w:r>
        <w:br/>
      </w:r>
      <w:proofErr w:type="spellStart"/>
      <w:r>
        <w:t>Daß</w:t>
      </w:r>
      <w:proofErr w:type="spellEnd"/>
      <w:r>
        <w:t xml:space="preserve"> wir vor solche Gnad</w:t>
      </w:r>
      <w:r>
        <w:br/>
        <w:t>Ihn preisen hier und dort.</w:t>
      </w:r>
    </w:p>
    <w:p w14:paraId="08BE0CFA" w14:textId="77777777" w:rsidR="000A2845" w:rsidRDefault="000A2845" w:rsidP="000A2845">
      <w:pPr>
        <w:pStyle w:val="berschrift1"/>
      </w:pPr>
      <w:r w:rsidRPr="000A2397">
        <w:t>Lobt Gott, lobt alle Gott</w:t>
      </w:r>
    </w:p>
    <w:p w14:paraId="7E049760" w14:textId="77777777" w:rsidR="000A2845" w:rsidRDefault="000A2845" w:rsidP="000A2845">
      <w:pPr>
        <w:pStyle w:val="StandardWeb"/>
      </w:pPr>
      <w:r>
        <w:t>1. Lobt Gott, lobt alle Gott!</w:t>
      </w:r>
      <w:r>
        <w:br/>
        <w:t>Die Macht lobt seiner Feste,</w:t>
      </w:r>
      <w:r>
        <w:br/>
        <w:t>Lobt ihn im Heiligtum,</w:t>
      </w:r>
      <w:r>
        <w:br/>
        <w:t>Sein‘ Herrschaft ist die beste:</w:t>
      </w:r>
      <w:r>
        <w:br/>
        <w:t>Lobt ihn in seinem Thun</w:t>
      </w:r>
      <w:r>
        <w:br/>
        <w:t xml:space="preserve">Und </w:t>
      </w:r>
      <w:proofErr w:type="spellStart"/>
      <w:r>
        <w:t>Thaten</w:t>
      </w:r>
      <w:proofErr w:type="spellEnd"/>
      <w:r>
        <w:t xml:space="preserve"> weit und breit,</w:t>
      </w:r>
      <w:r>
        <w:br/>
        <w:t>Lobt ihn in seiner Macht</w:t>
      </w:r>
      <w:r>
        <w:br/>
        <w:t>Und großen Herrlichkeit.</w:t>
      </w:r>
    </w:p>
    <w:p w14:paraId="113045CC" w14:textId="77777777" w:rsidR="000A2845" w:rsidRDefault="000A2845" w:rsidP="000A2845">
      <w:pPr>
        <w:pStyle w:val="StandardWeb"/>
      </w:pPr>
      <w:r>
        <w:t>2. Lobt ihn mit Jubelschall!</w:t>
      </w:r>
      <w:r>
        <w:br/>
        <w:t>Er hilft aus allen Nöten,</w:t>
      </w:r>
      <w:r>
        <w:br/>
        <w:t>Lobt ihn mit Saitenspiel,</w:t>
      </w:r>
      <w:r>
        <w:br/>
        <w:t>Posaunen und Trompeten,</w:t>
      </w:r>
      <w:r>
        <w:br/>
        <w:t>Mein Herz ist Harfen-art,</w:t>
      </w:r>
      <w:r>
        <w:br/>
        <w:t>Es soll auch stimmen ein:</w:t>
      </w:r>
      <w:r>
        <w:br/>
        <w:t>Lobt ihn mit Cymbalen,</w:t>
      </w:r>
      <w:r>
        <w:br/>
        <w:t>Die klingen wohl und fein.</w:t>
      </w:r>
    </w:p>
    <w:p w14:paraId="03F269C5" w14:textId="77777777" w:rsidR="000A2845" w:rsidRDefault="000A2845" w:rsidP="000A2845">
      <w:pPr>
        <w:pStyle w:val="StandardWeb"/>
      </w:pPr>
      <w:r>
        <w:t>3. Lobt, lobet, lobet ihn</w:t>
      </w:r>
      <w:r>
        <w:br/>
        <w:t>Mit Reigen, Pauken, Pfeifen,</w:t>
      </w:r>
      <w:r>
        <w:br/>
        <w:t>Mit Mund und Saitenspiel,</w:t>
      </w:r>
      <w:r>
        <w:br/>
        <w:t>Mit Blasen, Schlagen, Greifen!</w:t>
      </w:r>
      <w:r>
        <w:br/>
        <w:t>Was Leben, Weben, Klang</w:t>
      </w:r>
      <w:r>
        <w:br/>
        <w:t>Und Wind und Odem hat,</w:t>
      </w:r>
      <w:r>
        <w:br/>
        <w:t>Soll mit und neben uns</w:t>
      </w:r>
      <w:r>
        <w:br/>
        <w:t xml:space="preserve">Gott loben früh und </w:t>
      </w:r>
      <w:proofErr w:type="spellStart"/>
      <w:r>
        <w:t>spat</w:t>
      </w:r>
      <w:proofErr w:type="spellEnd"/>
      <w:r>
        <w:t>.</w:t>
      </w:r>
    </w:p>
    <w:p w14:paraId="7AFD7DA0" w14:textId="77777777" w:rsidR="000A2845" w:rsidRDefault="000A2845" w:rsidP="000A2845">
      <w:pPr>
        <w:pStyle w:val="berschrift1"/>
      </w:pPr>
      <w:r w:rsidRPr="000A2397">
        <w:t>Nun danket alle Gott mit Herzen, Mund und Händen</w:t>
      </w:r>
    </w:p>
    <w:p w14:paraId="69C94D12" w14:textId="77777777" w:rsidR="000A2845" w:rsidRDefault="000A2845" w:rsidP="000A2845">
      <w:pPr>
        <w:pStyle w:val="StandardWeb"/>
      </w:pPr>
      <w:r>
        <w:t>Nun danket alle Gott mit Herzen, Mund und Händen,</w:t>
      </w:r>
      <w:r>
        <w:br/>
        <w:t>der große Dinge tut an uns und allen Enden,</w:t>
      </w:r>
      <w:r>
        <w:br/>
        <w:t>der uns von Mutterleib und Kindesbeinen an</w:t>
      </w:r>
      <w:r>
        <w:br/>
        <w:t xml:space="preserve">unendlich viel zugut und noch </w:t>
      </w:r>
      <w:proofErr w:type="spellStart"/>
      <w:r>
        <w:t>jetzund</w:t>
      </w:r>
      <w:proofErr w:type="spellEnd"/>
      <w:r>
        <w:t xml:space="preserve"> getan.</w:t>
      </w:r>
    </w:p>
    <w:p w14:paraId="6A9EA5BF" w14:textId="77777777" w:rsidR="000A2845" w:rsidRDefault="000A2845" w:rsidP="000A2845">
      <w:pPr>
        <w:pStyle w:val="StandardWeb"/>
      </w:pPr>
      <w:r>
        <w:t xml:space="preserve">Der ewigreiche Gott </w:t>
      </w:r>
      <w:proofErr w:type="spellStart"/>
      <w:r>
        <w:t>woll</w:t>
      </w:r>
      <w:proofErr w:type="spellEnd"/>
      <w:r>
        <w:t xml:space="preserve"> uns bei unserm Leben</w:t>
      </w:r>
      <w:r>
        <w:br/>
        <w:t>ein immer fröhlich Herz und edlen Frieden geben</w:t>
      </w:r>
      <w:r>
        <w:br/>
        <w:t>und uns in seiner Gnad erhalten fort und fort</w:t>
      </w:r>
      <w:r>
        <w:br/>
        <w:t>und uns aus aller Not erlösen hier und dort.</w:t>
      </w:r>
    </w:p>
    <w:p w14:paraId="6349740A" w14:textId="77777777" w:rsidR="000A2845" w:rsidRDefault="000A2845" w:rsidP="000A2845">
      <w:pPr>
        <w:pStyle w:val="StandardWeb"/>
      </w:pPr>
      <w:r>
        <w:t>Lob, Ehr und Preis sei Gott, dem Vater und dem Sohne</w:t>
      </w:r>
      <w:r>
        <w:br/>
        <w:t>und dem, der beiden gleich im höchsten Himmelsthrone:</w:t>
      </w:r>
      <w:r>
        <w:br/>
        <w:t>dem dreimaleinen Gott, als der ursprünglich war</w:t>
      </w:r>
      <w:r>
        <w:br/>
        <w:t xml:space="preserve">und ist und bleiben wird </w:t>
      </w:r>
      <w:proofErr w:type="spellStart"/>
      <w:r>
        <w:t>jetzund</w:t>
      </w:r>
      <w:proofErr w:type="spellEnd"/>
      <w:r>
        <w:t xml:space="preserve"> und immerdar.</w:t>
      </w:r>
    </w:p>
    <w:p w14:paraId="39772A8E" w14:textId="77777777" w:rsidR="000A2845" w:rsidRDefault="000A2845" w:rsidP="000A2845">
      <w:pPr>
        <w:pStyle w:val="berschrift1"/>
      </w:pPr>
      <w:r w:rsidRPr="000A2397">
        <w:t xml:space="preserve">Nun </w:t>
      </w:r>
      <w:proofErr w:type="spellStart"/>
      <w:r w:rsidRPr="000A2397">
        <w:t>laßt</w:t>
      </w:r>
      <w:proofErr w:type="spellEnd"/>
      <w:r w:rsidRPr="000A2397">
        <w:t xml:space="preserve"> uns alle Gott</w:t>
      </w:r>
    </w:p>
    <w:p w14:paraId="2BA86A3F" w14:textId="77777777" w:rsidR="000A2845" w:rsidRDefault="000A2845" w:rsidP="000A2845">
      <w:pPr>
        <w:pStyle w:val="StandardWeb"/>
      </w:pPr>
      <w:r>
        <w:t xml:space="preserve">1. Nun </w:t>
      </w:r>
      <w:proofErr w:type="spellStart"/>
      <w:r>
        <w:t>laßt</w:t>
      </w:r>
      <w:proofErr w:type="spellEnd"/>
      <w:r>
        <w:t xml:space="preserve"> uns alle Gott</w:t>
      </w:r>
      <w:r>
        <w:br/>
        <w:t>Mit Mund und Herzen ehren;</w:t>
      </w:r>
      <w:r>
        <w:br/>
        <w:t>Der uns so väterlich</w:t>
      </w:r>
      <w:r>
        <w:br/>
        <w:t xml:space="preserve">Und </w:t>
      </w:r>
      <w:proofErr w:type="spellStart"/>
      <w:r>
        <w:t>mildiglich</w:t>
      </w:r>
      <w:proofErr w:type="spellEnd"/>
      <w:r>
        <w:t xml:space="preserve"> </w:t>
      </w:r>
      <w:proofErr w:type="spellStart"/>
      <w:r>
        <w:t>thut</w:t>
      </w:r>
      <w:proofErr w:type="spellEnd"/>
      <w:r>
        <w:t xml:space="preserve"> nähren.</w:t>
      </w:r>
      <w:r>
        <w:br/>
        <w:t xml:space="preserve">Denn seine </w:t>
      </w:r>
      <w:proofErr w:type="spellStart"/>
      <w:r>
        <w:t>Güt</w:t>
      </w:r>
      <w:proofErr w:type="spellEnd"/>
      <w:r>
        <w:t xml:space="preserve"> und Gnad</w:t>
      </w:r>
      <w:r>
        <w:br/>
        <w:t>Die währet immerdar,</w:t>
      </w:r>
      <w:r>
        <w:br/>
        <w:t>Er speiset alle Welt,</w:t>
      </w:r>
      <w:r>
        <w:br/>
        <w:t>Und uns das ganze Jahr.</w:t>
      </w:r>
    </w:p>
    <w:p w14:paraId="7700B27F" w14:textId="77777777" w:rsidR="000A2845" w:rsidRDefault="000A2845" w:rsidP="000A2845">
      <w:pPr>
        <w:pStyle w:val="StandardWeb"/>
      </w:pPr>
      <w:r>
        <w:t xml:space="preserve">2. </w:t>
      </w:r>
      <w:proofErr w:type="spellStart"/>
      <w:r>
        <w:t>Daß</w:t>
      </w:r>
      <w:proofErr w:type="spellEnd"/>
      <w:r>
        <w:t xml:space="preserve"> alles Fleisch und Vieh,</w:t>
      </w:r>
      <w:r>
        <w:br/>
        <w:t xml:space="preserve">Auch die </w:t>
      </w:r>
      <w:proofErr w:type="spellStart"/>
      <w:r>
        <w:t>unflüggen</w:t>
      </w:r>
      <w:proofErr w:type="spellEnd"/>
      <w:r>
        <w:t xml:space="preserve"> Raben,</w:t>
      </w:r>
      <w:r>
        <w:br/>
        <w:t>Nach jeder Art Begier</w:t>
      </w:r>
      <w:r>
        <w:br/>
        <w:t>Ihr Unterhaltung haben,</w:t>
      </w:r>
      <w:r>
        <w:br/>
        <w:t>Wenn sie auf ihre Sprach</w:t>
      </w:r>
      <w:r>
        <w:br/>
        <w:t>Ihn rufen ängstig an,</w:t>
      </w:r>
      <w:r>
        <w:br/>
        <w:t>So hat er ihnen schon</w:t>
      </w:r>
      <w:r>
        <w:br/>
        <w:t xml:space="preserve">Ihr Futter </w:t>
      </w:r>
      <w:proofErr w:type="spellStart"/>
      <w:r>
        <w:t>eingethan</w:t>
      </w:r>
      <w:proofErr w:type="spellEnd"/>
      <w:r>
        <w:t>.</w:t>
      </w:r>
    </w:p>
    <w:p w14:paraId="70CCBA81" w14:textId="77777777" w:rsidR="000A2845" w:rsidRDefault="000A2845" w:rsidP="000A2845">
      <w:pPr>
        <w:pStyle w:val="StandardWeb"/>
      </w:pPr>
      <w:r>
        <w:t xml:space="preserve">3. </w:t>
      </w:r>
      <w:proofErr w:type="spellStart"/>
      <w:r>
        <w:t>Roß</w:t>
      </w:r>
      <w:proofErr w:type="spellEnd"/>
      <w:r>
        <w:t>-Arbeit, Mannes-Stärk,</w:t>
      </w:r>
      <w:r>
        <w:br/>
      </w:r>
      <w:proofErr w:type="spellStart"/>
      <w:r>
        <w:t>Ohn</w:t>
      </w:r>
      <w:proofErr w:type="spellEnd"/>
      <w:r>
        <w:t xml:space="preserve"> Glauben, Laufen, Rennen,</w:t>
      </w:r>
      <w:r>
        <w:br/>
        <w:t>und Sorgen Tag und Nacht,</w:t>
      </w:r>
      <w:r>
        <w:br/>
        <w:t>Gar nichts ausrichten können,</w:t>
      </w:r>
      <w:r>
        <w:br/>
        <w:t>Auch Gott gefallen nicht:</w:t>
      </w:r>
      <w:r>
        <w:br/>
        <w:t>Das aber ihm beliebt,</w:t>
      </w:r>
      <w:r>
        <w:br/>
        <w:t>Wenn man in allem Thun</w:t>
      </w:r>
      <w:r>
        <w:br/>
        <w:t xml:space="preserve">Sich seiner Gnad </w:t>
      </w:r>
      <w:proofErr w:type="spellStart"/>
      <w:r>
        <w:t>ergiebt</w:t>
      </w:r>
      <w:proofErr w:type="spellEnd"/>
      <w:r>
        <w:t>.</w:t>
      </w:r>
    </w:p>
    <w:p w14:paraId="1A2A82BE" w14:textId="77777777" w:rsidR="000A2845" w:rsidRDefault="000A2845" w:rsidP="000A2845">
      <w:pPr>
        <w:pStyle w:val="berschrift1"/>
      </w:pPr>
      <w:r>
        <w:t>O Gott, du liebes Väterlein</w:t>
      </w:r>
      <w:r w:rsidRPr="000A2397">
        <w:t xml:space="preserve"> </w:t>
      </w:r>
    </w:p>
    <w:p w14:paraId="6BE682F8" w14:textId="77777777" w:rsidR="000A2845" w:rsidRPr="000A2845" w:rsidRDefault="000A2845" w:rsidP="000A2845">
      <w:pPr>
        <w:rPr>
          <w:b/>
          <w:sz w:val="48"/>
          <w:szCs w:val="48"/>
          <w:lang w:eastAsia="de-DE"/>
        </w:rPr>
      </w:pPr>
      <w:r w:rsidRPr="000A2845">
        <w:rPr>
          <w:b/>
        </w:rPr>
        <w:t>Zu Mittage.</w:t>
      </w:r>
    </w:p>
    <w:p w14:paraId="053B5D08" w14:textId="77777777" w:rsidR="000A2845" w:rsidRDefault="000A2845" w:rsidP="000A2845">
      <w:pPr>
        <w:pStyle w:val="StandardWeb"/>
      </w:pPr>
      <w:r>
        <w:t>1. O Gott, du liebes Väterlein,</w:t>
      </w:r>
      <w:r>
        <w:br/>
      </w:r>
      <w:proofErr w:type="spellStart"/>
      <w:r>
        <w:t>Segn</w:t>
      </w:r>
      <w:proofErr w:type="spellEnd"/>
      <w:r>
        <w:t>‘ unsre Speis und Güterlein,</w:t>
      </w:r>
      <w:r>
        <w:br/>
        <w:t>Schütz uns mit deinen Engelein,</w:t>
      </w:r>
      <w:r>
        <w:br/>
        <w:t xml:space="preserve">Und </w:t>
      </w:r>
      <w:proofErr w:type="spellStart"/>
      <w:r>
        <w:t>laß</w:t>
      </w:r>
      <w:proofErr w:type="spellEnd"/>
      <w:r>
        <w:t xml:space="preserve"> sie ewig bei uns sein. </w:t>
      </w:r>
    </w:p>
    <w:p w14:paraId="516CB5FA" w14:textId="77777777" w:rsidR="000A2845" w:rsidRDefault="000A2845" w:rsidP="000A2845">
      <w:pPr>
        <w:pStyle w:val="StandardWeb"/>
      </w:pPr>
      <w:r>
        <w:t>2. O Jesu, liebes Brüderlein,</w:t>
      </w:r>
      <w:r>
        <w:br/>
        <w:t>Kehr ein in unsers Herzens Schrein,</w:t>
      </w:r>
      <w:r>
        <w:br/>
        <w:t>Mach uns von allen Sünden rein,</w:t>
      </w:r>
      <w:r>
        <w:br/>
        <w:t xml:space="preserve">Und </w:t>
      </w:r>
      <w:proofErr w:type="spellStart"/>
      <w:r>
        <w:t>laß</w:t>
      </w:r>
      <w:proofErr w:type="spellEnd"/>
      <w:r>
        <w:t xml:space="preserve"> uns in dir fröhlich sein. </w:t>
      </w:r>
    </w:p>
    <w:p w14:paraId="528E08E4" w14:textId="77777777" w:rsidR="000A2845" w:rsidRDefault="000A2845" w:rsidP="000A2845">
      <w:pPr>
        <w:pStyle w:val="StandardWeb"/>
      </w:pPr>
      <w:r>
        <w:t xml:space="preserve">3. O </w:t>
      </w:r>
      <w:proofErr w:type="spellStart"/>
      <w:r>
        <w:t>Heilger</w:t>
      </w:r>
      <w:proofErr w:type="spellEnd"/>
      <w:r>
        <w:t xml:space="preserve"> Geist, dein Gnadenschein</w:t>
      </w:r>
      <w:r>
        <w:br/>
      </w:r>
      <w:proofErr w:type="spellStart"/>
      <w:r>
        <w:t>Segn</w:t>
      </w:r>
      <w:proofErr w:type="spellEnd"/>
      <w:r>
        <w:t xml:space="preserve"> unsre Stadt, Kirch und Gemein,</w:t>
      </w:r>
      <w:r>
        <w:br/>
        <w:t>Erhalt uns Wort und Glauben rein,</w:t>
      </w:r>
      <w:r>
        <w:br/>
        <w:t xml:space="preserve">Und </w:t>
      </w:r>
      <w:proofErr w:type="spellStart"/>
      <w:r>
        <w:t>laß</w:t>
      </w:r>
      <w:proofErr w:type="spellEnd"/>
      <w:r>
        <w:t xml:space="preserve"> uns ewig bei dir sein. </w:t>
      </w:r>
    </w:p>
    <w:p w14:paraId="2DF80133" w14:textId="77777777" w:rsidR="000A2845" w:rsidRDefault="000A2845" w:rsidP="000A2845">
      <w:pPr>
        <w:pStyle w:val="StandardWeb"/>
      </w:pPr>
      <w:r>
        <w:t>4. O Heilige Dreifaltigkeit,</w:t>
      </w:r>
      <w:r>
        <w:br/>
      </w:r>
      <w:proofErr w:type="spellStart"/>
      <w:r>
        <w:t>Bescheer</w:t>
      </w:r>
      <w:proofErr w:type="spellEnd"/>
      <w:r>
        <w:t xml:space="preserve"> uns Fried‘ und Einigkeit,</w:t>
      </w:r>
      <w:r>
        <w:br/>
        <w:t>Und mach uns allezeit bereit</w:t>
      </w:r>
      <w:r>
        <w:br/>
        <w:t xml:space="preserve">Zu deiner Freud und Seligkeit. Amen. </w:t>
      </w:r>
    </w:p>
    <w:p w14:paraId="6369D44A" w14:textId="77777777" w:rsidR="000A2845" w:rsidRDefault="000A2845" w:rsidP="000A2845">
      <w:pPr>
        <w:pStyle w:val="berschrift1"/>
      </w:pPr>
      <w:r>
        <w:t>O Jesu, der du selbst</w:t>
      </w:r>
      <w:r w:rsidRPr="000A2397">
        <w:t xml:space="preserve"> </w:t>
      </w:r>
    </w:p>
    <w:p w14:paraId="6E02128A" w14:textId="77777777" w:rsidR="000A2845" w:rsidRPr="000A2845" w:rsidRDefault="000A2845" w:rsidP="000A2845">
      <w:pPr>
        <w:rPr>
          <w:b/>
          <w:bCs/>
        </w:rPr>
      </w:pPr>
      <w:r w:rsidRPr="000A2845">
        <w:rPr>
          <w:b/>
          <w:bCs/>
        </w:rPr>
        <w:t xml:space="preserve">Vorbitter-Gebetlein für der </w:t>
      </w:r>
      <w:proofErr w:type="spellStart"/>
      <w:r w:rsidRPr="000A2845">
        <w:rPr>
          <w:b/>
          <w:bCs/>
        </w:rPr>
        <w:t>Jüden</w:t>
      </w:r>
      <w:proofErr w:type="spellEnd"/>
      <w:r w:rsidRPr="000A2845">
        <w:rPr>
          <w:b/>
          <w:bCs/>
        </w:rPr>
        <w:t xml:space="preserve"> Bekehrung.</w:t>
      </w:r>
    </w:p>
    <w:p w14:paraId="608E3B68" w14:textId="77777777" w:rsidR="000A2845" w:rsidRDefault="000A2845" w:rsidP="000A2845">
      <w:pPr>
        <w:pStyle w:val="StandardWeb"/>
      </w:pPr>
      <w:r>
        <w:t>1. O Jesu, der du selbst</w:t>
      </w:r>
      <w:r>
        <w:br/>
        <w:t>Aus Davids Stamm und Samen,</w:t>
      </w:r>
      <w:r>
        <w:br/>
        <w:t>Lass nicht verdorren gar</w:t>
      </w:r>
      <w:r>
        <w:br/>
        <w:t>Den Davids-Stamm und Namen,</w:t>
      </w:r>
      <w:r>
        <w:br/>
        <w:t>Zeuch ab, zeuch ab einmal</w:t>
      </w:r>
      <w:r>
        <w:br/>
        <w:t>Den Eifer deiner Hand,</w:t>
      </w:r>
      <w:r>
        <w:br/>
        <w:t>Und setze Davids Volk</w:t>
      </w:r>
      <w:r>
        <w:br/>
        <w:t>In alten Ehrenstand.</w:t>
      </w:r>
    </w:p>
    <w:p w14:paraId="4B89E79C" w14:textId="77777777" w:rsidR="000A2845" w:rsidRDefault="000A2845" w:rsidP="000A2845">
      <w:pPr>
        <w:pStyle w:val="StandardWeb"/>
      </w:pPr>
      <w:r>
        <w:t>2. O Jesu, der du auch</w:t>
      </w:r>
      <w:r>
        <w:br/>
        <w:t>Für sie dein Blut vergossen,</w:t>
      </w:r>
      <w:r>
        <w:br/>
        <w:t>Und deine Tränen-Bach</w:t>
      </w:r>
      <w:r>
        <w:br/>
        <w:t>Aus Lieb hinein geflossen,</w:t>
      </w:r>
      <w:r>
        <w:br/>
        <w:t>Lass ab, lass endlich ab</w:t>
      </w:r>
      <w:r>
        <w:br/>
        <w:t>Vom Eifer deiner Hand,</w:t>
      </w:r>
      <w:r>
        <w:br/>
        <w:t>Und lege sie doch nur</w:t>
      </w:r>
      <w:r>
        <w:br/>
        <w:t>In Kirchen-Gnaden-Stand.</w:t>
      </w:r>
    </w:p>
    <w:p w14:paraId="04873BEB" w14:textId="77777777" w:rsidR="000A2845" w:rsidRDefault="000A2845" w:rsidP="000A2845">
      <w:pPr>
        <w:pStyle w:val="StandardWeb"/>
      </w:pPr>
      <w:r>
        <w:t>3. O Jesu, Gottes Sohn,</w:t>
      </w:r>
      <w:r>
        <w:br/>
        <w:t>Soll noch allhier auf Erden</w:t>
      </w:r>
      <w:r>
        <w:br/>
        <w:t>Nach deinem Wort ein Hirt</w:t>
      </w:r>
      <w:r>
        <w:br/>
        <w:t>Und eine Herde werden,</w:t>
      </w:r>
      <w:r>
        <w:br/>
        <w:t>So in liebe doch</w:t>
      </w:r>
      <w:r>
        <w:br/>
        <w:t>Den Eifer deiner Hand,</w:t>
      </w:r>
      <w:r>
        <w:br/>
        <w:t>Und bringe sie und uns</w:t>
      </w:r>
      <w:r>
        <w:br/>
        <w:t>Ins rechte Vaterland.</w:t>
      </w:r>
    </w:p>
    <w:p w14:paraId="2CAE8E2E" w14:textId="77777777" w:rsidR="000A2845" w:rsidRDefault="000A2845" w:rsidP="000A2845">
      <w:pPr>
        <w:pStyle w:val="berschrift1"/>
      </w:pPr>
      <w:r>
        <w:t xml:space="preserve">O Jesu Gottes </w:t>
      </w:r>
      <w:proofErr w:type="spellStart"/>
      <w:r>
        <w:t>Söhnelein</w:t>
      </w:r>
      <w:proofErr w:type="spellEnd"/>
      <w:r w:rsidRPr="000A2397">
        <w:t xml:space="preserve"> </w:t>
      </w:r>
    </w:p>
    <w:p w14:paraId="3F913A53" w14:textId="77777777" w:rsidR="000A2845" w:rsidRPr="000A2845" w:rsidRDefault="000A2845" w:rsidP="000A2845">
      <w:pPr>
        <w:rPr>
          <w:b/>
        </w:rPr>
      </w:pPr>
      <w:proofErr w:type="spellStart"/>
      <w:r w:rsidRPr="000A2845">
        <w:rPr>
          <w:b/>
        </w:rPr>
        <w:t>Singestunden</w:t>
      </w:r>
      <w:proofErr w:type="spellEnd"/>
      <w:r w:rsidRPr="000A2845">
        <w:rPr>
          <w:b/>
        </w:rPr>
        <w:t>-Gebetlein.</w:t>
      </w:r>
    </w:p>
    <w:p w14:paraId="41776429" w14:textId="77777777" w:rsidR="000A2845" w:rsidRDefault="000A2845" w:rsidP="000A2845">
      <w:pPr>
        <w:pStyle w:val="StandardWeb"/>
      </w:pPr>
      <w:r>
        <w:t xml:space="preserve">1. O Jesu Gottes </w:t>
      </w:r>
      <w:proofErr w:type="spellStart"/>
      <w:r>
        <w:t>Söhnelein</w:t>
      </w:r>
      <w:proofErr w:type="spellEnd"/>
      <w:r>
        <w:t>,</w:t>
      </w:r>
      <w:r>
        <w:br/>
        <w:t>Du herzgeliebtes Brüderlein,</w:t>
      </w:r>
      <w:r>
        <w:br/>
        <w:t>Dieweil von deiner Gnaden-Gunst</w:t>
      </w:r>
      <w:r>
        <w:br/>
        <w:t xml:space="preserve">Herkommet alle Lehr‘ und Kunst: </w:t>
      </w:r>
    </w:p>
    <w:p w14:paraId="1C4A42DA" w14:textId="77777777" w:rsidR="000A2845" w:rsidRDefault="000A2845" w:rsidP="000A2845">
      <w:pPr>
        <w:pStyle w:val="StandardWeb"/>
      </w:pPr>
      <w:r>
        <w:t xml:space="preserve">2. So hilf, </w:t>
      </w:r>
      <w:proofErr w:type="spellStart"/>
      <w:r>
        <w:t>daß</w:t>
      </w:r>
      <w:proofErr w:type="spellEnd"/>
      <w:r>
        <w:t xml:space="preserve"> erst in uns dein Wort</w:t>
      </w:r>
      <w:r>
        <w:br/>
      </w:r>
      <w:proofErr w:type="spellStart"/>
      <w:r>
        <w:t>Bekleib</w:t>
      </w:r>
      <w:proofErr w:type="spellEnd"/>
      <w:r>
        <w:t xml:space="preserve"> und bleibe fort und fort;</w:t>
      </w:r>
      <w:r>
        <w:br/>
        <w:t>Und denn auch freier Künste Lehr</w:t>
      </w:r>
      <w:r>
        <w:br/>
        <w:t xml:space="preserve">Zu unserm Heil und deiner Ehr; </w:t>
      </w:r>
    </w:p>
    <w:p w14:paraId="67F36362" w14:textId="77777777" w:rsidR="000A2845" w:rsidRDefault="000A2845" w:rsidP="000A2845">
      <w:pPr>
        <w:pStyle w:val="StandardWeb"/>
      </w:pPr>
      <w:r>
        <w:t>3. Zumal die Kunst, die ewig bleibt,</w:t>
      </w:r>
      <w:r>
        <w:br/>
        <w:t>Und uns den Trauer-Geist vertreibt:</w:t>
      </w:r>
      <w:r>
        <w:br/>
        <w:t>So wollen wir dich allermeist</w:t>
      </w:r>
      <w:r>
        <w:br/>
        <w:t xml:space="preserve">Samt Vater und dem </w:t>
      </w:r>
      <w:proofErr w:type="spellStart"/>
      <w:r>
        <w:t>heilgen</w:t>
      </w:r>
      <w:proofErr w:type="spellEnd"/>
      <w:r>
        <w:t xml:space="preserve"> Geist </w:t>
      </w:r>
    </w:p>
    <w:p w14:paraId="7F389DA9" w14:textId="77777777" w:rsidR="000A2845" w:rsidRDefault="000A2845" w:rsidP="000A2845">
      <w:pPr>
        <w:pStyle w:val="StandardWeb"/>
      </w:pPr>
      <w:r>
        <w:t>4. Mit fröhlichem Klang und Gesang</w:t>
      </w:r>
      <w:r>
        <w:br/>
        <w:t>Ansingen unser Leben lang:</w:t>
      </w:r>
      <w:r>
        <w:br/>
        <w:t>Und dort erst in der Engel Schar</w:t>
      </w:r>
      <w:r>
        <w:br/>
        <w:t>Recht herrlich preisen immerdar. Amen.</w:t>
      </w:r>
    </w:p>
    <w:p w14:paraId="2019A008" w14:textId="77777777" w:rsidR="000A2845" w:rsidRDefault="000A2845" w:rsidP="000A2845">
      <w:pPr>
        <w:pStyle w:val="berschrift1"/>
      </w:pPr>
      <w:r w:rsidRPr="000A2397">
        <w:t>O Jesu, meine Lieb!</w:t>
      </w:r>
    </w:p>
    <w:p w14:paraId="121D05F0" w14:textId="77777777" w:rsidR="000A2845" w:rsidRDefault="000A2845" w:rsidP="000A2845">
      <w:pPr>
        <w:pStyle w:val="StandardWeb"/>
      </w:pPr>
      <w:r>
        <w:t>1. O Jesu, meine Lieb!</w:t>
      </w:r>
      <w:r>
        <w:br/>
        <w:t>Wie soll ich dir vergelten!</w:t>
      </w:r>
      <w:r>
        <w:br/>
        <w:t>Du könntest billig mich</w:t>
      </w:r>
      <w:r>
        <w:br/>
        <w:t>Verdammen, strafen, schelten,</w:t>
      </w:r>
      <w:r>
        <w:br/>
        <w:t>So machest du mich los</w:t>
      </w:r>
      <w:r>
        <w:br/>
        <w:t>Von Sünde, Höll und Tod!</w:t>
      </w:r>
      <w:r>
        <w:br/>
        <w:t>Und warnest über das</w:t>
      </w:r>
      <w:r>
        <w:br/>
        <w:t>Mich noch vor solcher Not.</w:t>
      </w:r>
    </w:p>
    <w:p w14:paraId="7E79700C" w14:textId="77777777" w:rsidR="000A2845" w:rsidRDefault="000A2845" w:rsidP="000A2845">
      <w:pPr>
        <w:pStyle w:val="StandardWeb"/>
      </w:pPr>
      <w:r>
        <w:t>2. O Jesu, meine Lieb!</w:t>
      </w:r>
      <w:r>
        <w:br/>
        <w:t>Wie soll ich dir bezahlen,</w:t>
      </w:r>
      <w:r>
        <w:br/>
        <w:t>Was von Schreckbildern du</w:t>
      </w:r>
      <w:r>
        <w:br/>
        <w:t xml:space="preserve">Mir </w:t>
      </w:r>
      <w:proofErr w:type="spellStart"/>
      <w:r>
        <w:t>lässest</w:t>
      </w:r>
      <w:proofErr w:type="spellEnd"/>
      <w:r>
        <w:t xml:space="preserve"> nur </w:t>
      </w:r>
      <w:proofErr w:type="spellStart"/>
      <w:r>
        <w:t>vormalen</w:t>
      </w:r>
      <w:proofErr w:type="spellEnd"/>
      <w:r>
        <w:t>!</w:t>
      </w:r>
      <w:r>
        <w:br/>
        <w:t xml:space="preserve">Ach </w:t>
      </w:r>
      <w:proofErr w:type="spellStart"/>
      <w:r>
        <w:t>bild</w:t>
      </w:r>
      <w:proofErr w:type="spellEnd"/>
      <w:r>
        <w:t>‘ und schreibe sie</w:t>
      </w:r>
      <w:r>
        <w:br/>
        <w:t>Selbst meinem Herzen ein;</w:t>
      </w:r>
      <w:r>
        <w:br/>
        <w:t xml:space="preserve">Und </w:t>
      </w:r>
      <w:proofErr w:type="spellStart"/>
      <w:r>
        <w:t>laß</w:t>
      </w:r>
      <w:proofErr w:type="spellEnd"/>
      <w:r>
        <w:t xml:space="preserve"> die Lieb an mir</w:t>
      </w:r>
      <w:r>
        <w:br/>
        <w:t>Ja nicht verloren sein.</w:t>
      </w:r>
    </w:p>
    <w:p w14:paraId="13CC6E7A" w14:textId="77777777" w:rsidR="000A2845" w:rsidRDefault="000A2845" w:rsidP="000A2845">
      <w:pPr>
        <w:pStyle w:val="StandardWeb"/>
      </w:pPr>
      <w:r>
        <w:t>3. O Jesu, meine Lieb!</w:t>
      </w:r>
      <w:r>
        <w:br/>
        <w:t>Wie soll ich dir verdanken</w:t>
      </w:r>
      <w:r>
        <w:br/>
        <w:t>Der Liebe Wissenschaft,</w:t>
      </w:r>
      <w:r>
        <w:br/>
        <w:t>Erlösung und Gedanken!</w:t>
      </w:r>
      <w:r>
        <w:br/>
      </w:r>
      <w:proofErr w:type="spellStart"/>
      <w:r>
        <w:t>Laß</w:t>
      </w:r>
      <w:proofErr w:type="spellEnd"/>
      <w:r>
        <w:t xml:space="preserve"> alle Kreatur</w:t>
      </w:r>
      <w:r>
        <w:br/>
        <w:t>Mir schreiben in mein Herz:</w:t>
      </w:r>
      <w:r>
        <w:br/>
      </w:r>
      <w:proofErr w:type="spellStart"/>
      <w:r>
        <w:t>Daß</w:t>
      </w:r>
      <w:proofErr w:type="spellEnd"/>
      <w:r>
        <w:t xml:space="preserve"> Himmel, Höll und Tod</w:t>
      </w:r>
      <w:r>
        <w:br/>
        <w:t>Kein Kinderspiel noch Scherz.</w:t>
      </w:r>
    </w:p>
    <w:p w14:paraId="226EEA85" w14:textId="77777777" w:rsidR="000A2845" w:rsidRDefault="000A2845" w:rsidP="000A2845">
      <w:pPr>
        <w:pStyle w:val="berschrift1"/>
      </w:pPr>
      <w:r w:rsidRPr="000A2397">
        <w:t>O Jesu, meine Zier</w:t>
      </w:r>
    </w:p>
    <w:p w14:paraId="1427C211" w14:textId="77777777" w:rsidR="000A2845" w:rsidRDefault="000A2845" w:rsidP="000A2845">
      <w:pPr>
        <w:pStyle w:val="StandardWeb"/>
      </w:pPr>
      <w:r>
        <w:t>1. O Jesu, meine Zier,</w:t>
      </w:r>
      <w:r>
        <w:br/>
        <w:t xml:space="preserve">Du </w:t>
      </w:r>
      <w:proofErr w:type="spellStart"/>
      <w:r>
        <w:t>giebest</w:t>
      </w:r>
      <w:proofErr w:type="spellEnd"/>
      <w:r>
        <w:t xml:space="preserve"> Licht und Leben;</w:t>
      </w:r>
      <w:r>
        <w:br/>
        <w:t>Du wollest Leben, Licht</w:t>
      </w:r>
      <w:r>
        <w:br/>
        <w:t>Und Weisheit mir auch geben,</w:t>
      </w:r>
      <w:r>
        <w:br/>
      </w:r>
      <w:proofErr w:type="spellStart"/>
      <w:r>
        <w:t>Daß</w:t>
      </w:r>
      <w:proofErr w:type="spellEnd"/>
      <w:r>
        <w:t xml:space="preserve"> ich im rechten Grund</w:t>
      </w:r>
      <w:r>
        <w:br/>
        <w:t>Erkenne mich und dich,</w:t>
      </w:r>
      <w:r>
        <w:br/>
        <w:t xml:space="preserve">So </w:t>
      </w:r>
      <w:proofErr w:type="spellStart"/>
      <w:r>
        <w:t>werd</w:t>
      </w:r>
      <w:proofErr w:type="spellEnd"/>
      <w:r>
        <w:t xml:space="preserve"> ich lieben dich</w:t>
      </w:r>
      <w:r>
        <w:br/>
        <w:t>Allein, und hassen mich.</w:t>
      </w:r>
    </w:p>
    <w:p w14:paraId="544CC02B" w14:textId="77777777" w:rsidR="000A2845" w:rsidRDefault="000A2845" w:rsidP="000A2845">
      <w:pPr>
        <w:pStyle w:val="StandardWeb"/>
      </w:pPr>
      <w:r>
        <w:t>2. O Jesu, meine Zier.</w:t>
      </w:r>
      <w:r>
        <w:br/>
        <w:t>Du prüfest Herz und Nieren,</w:t>
      </w:r>
      <w:r>
        <w:br/>
      </w:r>
      <w:proofErr w:type="spellStart"/>
      <w:r>
        <w:t>Laß</w:t>
      </w:r>
      <w:proofErr w:type="spellEnd"/>
      <w:r>
        <w:t xml:space="preserve"> meiner Sünden Greul</w:t>
      </w:r>
      <w:r>
        <w:br/>
        <w:t>Zu meinem Heil mich spüren,</w:t>
      </w:r>
      <w:r>
        <w:br/>
        <w:t>Und was für Sünden-</w:t>
      </w:r>
      <w:proofErr w:type="spellStart"/>
      <w:r>
        <w:t>Straf</w:t>
      </w:r>
      <w:proofErr w:type="spellEnd"/>
      <w:r>
        <w:br/>
        <w:t>Ich habe bracht auf dich,</w:t>
      </w:r>
      <w:r>
        <w:br/>
        <w:t xml:space="preserve">So </w:t>
      </w:r>
      <w:proofErr w:type="spellStart"/>
      <w:r>
        <w:t>werd</w:t>
      </w:r>
      <w:proofErr w:type="spellEnd"/>
      <w:r>
        <w:t>‘ ich loben dich</w:t>
      </w:r>
      <w:r>
        <w:br/>
        <w:t>Allein, und schelten mich.</w:t>
      </w:r>
    </w:p>
    <w:p w14:paraId="1F752217" w14:textId="77777777" w:rsidR="000A2845" w:rsidRDefault="000A2845" w:rsidP="000A2845">
      <w:pPr>
        <w:pStyle w:val="StandardWeb"/>
      </w:pPr>
      <w:r>
        <w:t>3. O Jesu, meine Zier,</w:t>
      </w:r>
      <w:r>
        <w:br/>
      </w:r>
      <w:proofErr w:type="spellStart"/>
      <w:r>
        <w:t>Laß</w:t>
      </w:r>
      <w:proofErr w:type="spellEnd"/>
      <w:r>
        <w:t xml:space="preserve"> deine Leuchte brennen,</w:t>
      </w:r>
      <w:r>
        <w:br/>
        <w:t>Und deiner Gnaden Heil</w:t>
      </w:r>
      <w:r>
        <w:br/>
        <w:t>Mich inniglich erkennen,</w:t>
      </w:r>
      <w:r>
        <w:br/>
        <w:t>Und was ich hab und bin</w:t>
      </w:r>
      <w:r>
        <w:br/>
        <w:t>Durch dich und ohne dich,</w:t>
      </w:r>
      <w:r>
        <w:br/>
      </w:r>
      <w:proofErr w:type="spellStart"/>
      <w:r>
        <w:t>Werd</w:t>
      </w:r>
      <w:proofErr w:type="spellEnd"/>
      <w:r>
        <w:t>‘ ich behalten dich</w:t>
      </w:r>
      <w:r>
        <w:br/>
        <w:t>Allein, und lassen mich.</w:t>
      </w:r>
    </w:p>
    <w:p w14:paraId="7E27FFE1" w14:textId="77777777" w:rsidR="000A2845" w:rsidRDefault="000A2845" w:rsidP="000A2845">
      <w:pPr>
        <w:pStyle w:val="berschrift1"/>
      </w:pPr>
      <w:r w:rsidRPr="000A2397">
        <w:t>O Vater unser Gott</w:t>
      </w:r>
    </w:p>
    <w:p w14:paraId="5F904B47" w14:textId="77777777" w:rsidR="000A2845" w:rsidRDefault="000A2845" w:rsidP="000A2845">
      <w:pPr>
        <w:pStyle w:val="StandardWeb"/>
      </w:pPr>
      <w:r>
        <w:t>1. O Vater unser Gott,</w:t>
      </w:r>
      <w:r>
        <w:br/>
        <w:t>Dir sei Lob, Preis und Ehre,</w:t>
      </w:r>
      <w:r>
        <w:br/>
        <w:t>Für Luthers Bibel-Buch</w:t>
      </w:r>
      <w:r>
        <w:br/>
        <w:t xml:space="preserve">Und </w:t>
      </w:r>
      <w:proofErr w:type="spellStart"/>
      <w:r>
        <w:t>Catechismus</w:t>
      </w:r>
      <w:proofErr w:type="spellEnd"/>
      <w:r>
        <w:t>-Lehre,</w:t>
      </w:r>
      <w:r>
        <w:br/>
        <w:t>Dies Buch, dies kleine Buch</w:t>
      </w:r>
      <w:r>
        <w:br/>
        <w:t>Erhalt uns aller Ort,</w:t>
      </w:r>
      <w:r>
        <w:br/>
      </w:r>
      <w:proofErr w:type="spellStart"/>
      <w:r>
        <w:t>Daß</w:t>
      </w:r>
      <w:proofErr w:type="spellEnd"/>
      <w:r>
        <w:t xml:space="preserve"> dich die kleine Welt</w:t>
      </w:r>
      <w:r>
        <w:br/>
        <w:t>Erkenne fort und fort.</w:t>
      </w:r>
    </w:p>
    <w:p w14:paraId="3DA4DC67" w14:textId="77777777" w:rsidR="000A2845" w:rsidRDefault="000A2845" w:rsidP="000A2845">
      <w:pPr>
        <w:pStyle w:val="StandardWeb"/>
      </w:pPr>
      <w:r>
        <w:t>2. O Jesu unser Herr,</w:t>
      </w:r>
      <w:r>
        <w:br/>
        <w:t>Dir sei Lob, Preis und Ehre,</w:t>
      </w:r>
      <w:r>
        <w:br/>
        <w:t xml:space="preserve">Für </w:t>
      </w:r>
      <w:proofErr w:type="spellStart"/>
      <w:r>
        <w:t>Doctor</w:t>
      </w:r>
      <w:proofErr w:type="spellEnd"/>
      <w:r>
        <w:t xml:space="preserve"> Luthers Schrift,</w:t>
      </w:r>
      <w:r>
        <w:br/>
        <w:t>Und die schriftreiche Lehre:</w:t>
      </w:r>
      <w:r>
        <w:br/>
        <w:t>Dies Gold, dies reine Gold,</w:t>
      </w:r>
      <w:r>
        <w:br/>
        <w:t>Erhalt uns stet und rein,</w:t>
      </w:r>
      <w:r>
        <w:br/>
        <w:t>So schreiben wir dein lob</w:t>
      </w:r>
      <w:r>
        <w:br/>
        <w:t>Mit Adamanten-Stein</w:t>
      </w:r>
      <w:r>
        <w:rPr>
          <w:rStyle w:val="Funotenzeichen"/>
        </w:rPr>
        <w:footnoteReference w:id="4"/>
      </w:r>
      <w:r>
        <w:t>.</w:t>
      </w:r>
    </w:p>
    <w:p w14:paraId="78A82DB0" w14:textId="77777777" w:rsidR="000A2845" w:rsidRDefault="000A2845" w:rsidP="000A2845">
      <w:pPr>
        <w:pStyle w:val="StandardWeb"/>
      </w:pPr>
      <w:r>
        <w:t>3. Jubel-Freuden-Geist,</w:t>
      </w:r>
      <w:r>
        <w:br/>
        <w:t>Dir sei Lob, Preis und Ehre,</w:t>
      </w:r>
      <w:r>
        <w:br/>
        <w:t xml:space="preserve">Für </w:t>
      </w:r>
      <w:proofErr w:type="spellStart"/>
      <w:r>
        <w:t>Doctor</w:t>
      </w:r>
      <w:proofErr w:type="spellEnd"/>
      <w:r>
        <w:t xml:space="preserve"> Luthers Geist,</w:t>
      </w:r>
      <w:r>
        <w:br/>
        <w:t>Und die geistreiche Lehre.</w:t>
      </w:r>
      <w:r>
        <w:br/>
        <w:t>Den Geist, den reichen Geist,</w:t>
      </w:r>
      <w:r>
        <w:br/>
        <w:t>Erhalt uns fort und fort,</w:t>
      </w:r>
      <w:r>
        <w:br/>
        <w:t>So wollen wir dein Lob</w:t>
      </w:r>
      <w:r>
        <w:br/>
        <w:t>Vermehren hier und dort.</w:t>
      </w:r>
    </w:p>
    <w:p w14:paraId="6DF0A515" w14:textId="77777777" w:rsidR="000A2845" w:rsidRDefault="000A2845" w:rsidP="000A2845">
      <w:pPr>
        <w:pStyle w:val="berschrift1"/>
        <w:rPr>
          <w:sz w:val="48"/>
        </w:rPr>
      </w:pPr>
      <w:r w:rsidRPr="000A2397">
        <w:t>Stark ist ein Wasserstrom</w:t>
      </w:r>
    </w:p>
    <w:p w14:paraId="43FA1170" w14:textId="77777777" w:rsidR="000A2845" w:rsidRDefault="000A2845" w:rsidP="000A2845">
      <w:pPr>
        <w:pStyle w:val="StandardWeb"/>
      </w:pPr>
      <w:r>
        <w:t>1. Stark ist ein Wasserstrom</w:t>
      </w:r>
      <w:r>
        <w:br/>
        <w:t xml:space="preserve">Zu schlämmen und </w:t>
      </w:r>
      <w:proofErr w:type="spellStart"/>
      <w:r>
        <w:t>verdämmen</w:t>
      </w:r>
      <w:proofErr w:type="spellEnd"/>
      <w:r>
        <w:t>,</w:t>
      </w:r>
      <w:r>
        <w:br/>
        <w:t>Noch kann er deine lieb</w:t>
      </w:r>
      <w:r>
        <w:br/>
        <w:t>Auslöschen nicht noch hemmen!</w:t>
      </w:r>
      <w:r>
        <w:br/>
        <w:t xml:space="preserve">Du liebes </w:t>
      </w:r>
      <w:proofErr w:type="spellStart"/>
      <w:r>
        <w:t>Flämmlein</w:t>
      </w:r>
      <w:proofErr w:type="spellEnd"/>
      <w:r>
        <w:t xml:space="preserve"> du!</w:t>
      </w:r>
      <w:r>
        <w:br/>
        <w:t>Dir sei Lob, Ehr und Preis!</w:t>
      </w:r>
      <w:r>
        <w:br/>
        <w:t>Zünd an, zünd an mein Berz</w:t>
      </w:r>
      <w:r>
        <w:br/>
        <w:t>Zu gleichem Liebes-Fleiß.</w:t>
      </w:r>
    </w:p>
    <w:p w14:paraId="6B7BC46F" w14:textId="77777777" w:rsidR="000A2845" w:rsidRDefault="000A2845" w:rsidP="000A2845">
      <w:pPr>
        <w:pStyle w:val="StandardWeb"/>
      </w:pPr>
      <w:r>
        <w:t>2. Noch stärker ist der Tod,</w:t>
      </w:r>
      <w:r>
        <w:br/>
        <w:t>Der alle Welt durchdrungen;</w:t>
      </w:r>
      <w:r>
        <w:br/>
        <w:t>Noch hat ihn deine Lieb</w:t>
      </w:r>
      <w:r>
        <w:br/>
        <w:t>Im Tode selbst verschlungen!</w:t>
      </w:r>
      <w:r>
        <w:br/>
        <w:t xml:space="preserve">Du liebes </w:t>
      </w:r>
      <w:proofErr w:type="spellStart"/>
      <w:r>
        <w:t>Flämmlein</w:t>
      </w:r>
      <w:proofErr w:type="spellEnd"/>
      <w:r>
        <w:t xml:space="preserve"> du,</w:t>
      </w:r>
      <w:r>
        <w:br/>
        <w:t>Dir sei Lob, Preiß und Ehr,</w:t>
      </w:r>
      <w:r>
        <w:br/>
        <w:t>Zünd an, zünd an mein Herz</w:t>
      </w:r>
      <w:r>
        <w:br/>
        <w:t>In Lieb, je mehr und mehr.</w:t>
      </w:r>
    </w:p>
    <w:p w14:paraId="062BD2DC" w14:textId="77777777" w:rsidR="000A2845" w:rsidRDefault="000A2845" w:rsidP="000A2845">
      <w:pPr>
        <w:pStyle w:val="StandardWeb"/>
      </w:pPr>
      <w:r>
        <w:t>3. Am allerstärksten sind</w:t>
      </w:r>
      <w:r>
        <w:br/>
        <w:t xml:space="preserve">Die </w:t>
      </w:r>
      <w:proofErr w:type="spellStart"/>
      <w:r>
        <w:t>Sünd</w:t>
      </w:r>
      <w:proofErr w:type="spellEnd"/>
      <w:r>
        <w:t>- und Höllen-Fluten!</w:t>
      </w:r>
      <w:r>
        <w:br/>
        <w:t>Noch werden sie gedämpft</w:t>
      </w:r>
      <w:r>
        <w:br/>
        <w:t>Von deinen Liebes-Gluten!</w:t>
      </w:r>
      <w:r>
        <w:br/>
        <w:t>Du liebster Heiland du!</w:t>
      </w:r>
      <w:r>
        <w:br/>
        <w:t>Dir sei Lob, Preis und Ehr,</w:t>
      </w:r>
      <w:r>
        <w:br/>
        <w:t xml:space="preserve">Ach </w:t>
      </w:r>
      <w:proofErr w:type="spellStart"/>
      <w:r>
        <w:t>daß</w:t>
      </w:r>
      <w:proofErr w:type="spellEnd"/>
      <w:r>
        <w:t xml:space="preserve"> auch meine Lieb</w:t>
      </w:r>
      <w:r>
        <w:br/>
        <w:t>Allzeit die stärkste wär.</w:t>
      </w:r>
    </w:p>
    <w:p w14:paraId="71A8F06D" w14:textId="77777777" w:rsidR="000A2845" w:rsidRDefault="000A2845" w:rsidP="000A2845">
      <w:pPr>
        <w:pStyle w:val="berschrift1"/>
      </w:pPr>
      <w:r w:rsidRPr="000A2397">
        <w:t>Vater unser der Elenden</w:t>
      </w:r>
    </w:p>
    <w:p w14:paraId="791C6DEF" w14:textId="77777777" w:rsidR="000A2845" w:rsidRDefault="000A2845" w:rsidP="000A2845">
      <w:pPr>
        <w:pStyle w:val="StandardWeb"/>
      </w:pPr>
      <w:r>
        <w:t>Vater unser der Elenden,</w:t>
      </w:r>
      <w:r>
        <w:br/>
        <w:t>Willst du nicht mehr Vater sein?</w:t>
      </w:r>
      <w:r>
        <w:br/>
        <w:t>Willst du gar dein Herz abwenden</w:t>
      </w:r>
      <w:r>
        <w:br/>
        <w:t>Von uns, deinen Kinderlein?</w:t>
      </w:r>
      <w:r>
        <w:br/>
        <w:t>Jesu, Jesu, Gottes Sohn,</w:t>
      </w:r>
      <w:r>
        <w:br/>
        <w:t xml:space="preserve">Der du bist </w:t>
      </w:r>
      <w:proofErr w:type="spellStart"/>
      <w:r>
        <w:t>in’s</w:t>
      </w:r>
      <w:proofErr w:type="spellEnd"/>
      <w:r>
        <w:t xml:space="preserve"> Himmelthron,</w:t>
      </w:r>
      <w:r>
        <w:br/>
        <w:t>Soll denn nun dein Stuhl auf Erden</w:t>
      </w:r>
      <w:r>
        <w:br/>
        <w:t xml:space="preserve">Ganz und gar </w:t>
      </w:r>
      <w:proofErr w:type="spellStart"/>
      <w:r>
        <w:t>gestürzet</w:t>
      </w:r>
      <w:proofErr w:type="spellEnd"/>
      <w:r>
        <w:t xml:space="preserve"> werden?</w:t>
      </w:r>
    </w:p>
    <w:p w14:paraId="52B25472" w14:textId="77777777" w:rsidR="000A2845" w:rsidRDefault="000A2845" w:rsidP="000A2845">
      <w:pPr>
        <w:pStyle w:val="StandardWeb"/>
      </w:pPr>
      <w:r>
        <w:t>Hörst du nicht, wie dein Name</w:t>
      </w:r>
      <w:r>
        <w:br/>
        <w:t xml:space="preserve">Und dein </w:t>
      </w:r>
      <w:proofErr w:type="spellStart"/>
      <w:r>
        <w:t>theuerwerthes</w:t>
      </w:r>
      <w:proofErr w:type="spellEnd"/>
      <w:r>
        <w:t xml:space="preserve"> Wort</w:t>
      </w:r>
      <w:r>
        <w:br/>
        <w:t>Und dein rechter Kirchensame</w:t>
      </w:r>
      <w:r>
        <w:br/>
        <w:t>Wird gelästert fort und fort?</w:t>
      </w:r>
      <w:r>
        <w:br/>
        <w:t>Wie Viel unter Christenschein</w:t>
      </w:r>
      <w:r>
        <w:br/>
        <w:t xml:space="preserve">Heiden und </w:t>
      </w:r>
      <w:proofErr w:type="spellStart"/>
      <w:r>
        <w:t>Unchristen</w:t>
      </w:r>
      <w:proofErr w:type="spellEnd"/>
      <w:r>
        <w:t xml:space="preserve"> sein?</w:t>
      </w:r>
      <w:r>
        <w:br/>
        <w:t>Soll denn nun dein Nam‘ auf Erden</w:t>
      </w:r>
      <w:r>
        <w:br/>
        <w:t>Ganz und gar vertilget werden?</w:t>
      </w:r>
    </w:p>
    <w:p w14:paraId="1E5E858A" w14:textId="77777777" w:rsidR="000A2845" w:rsidRDefault="000A2845" w:rsidP="000A2845">
      <w:pPr>
        <w:pStyle w:val="StandardWeb"/>
      </w:pPr>
      <w:r>
        <w:t>Soll denn nun zu Gut und Frommen</w:t>
      </w:r>
      <w:r>
        <w:br/>
        <w:t xml:space="preserve">Dein </w:t>
      </w:r>
      <w:proofErr w:type="spellStart"/>
      <w:r>
        <w:t>heilwärtig</w:t>
      </w:r>
      <w:proofErr w:type="spellEnd"/>
      <w:r>
        <w:t xml:space="preserve"> Gnadenreich</w:t>
      </w:r>
      <w:r>
        <w:br/>
        <w:t>Uns und keinem Menschen kommen?</w:t>
      </w:r>
      <w:r>
        <w:br/>
        <w:t>Willst du denn der Erden gleich</w:t>
      </w:r>
      <w:r>
        <w:br/>
        <w:t>Kirchen, Schulen und Altar</w:t>
      </w:r>
      <w:r>
        <w:br/>
        <w:t>All‘ umkehren ganz und gar?</w:t>
      </w:r>
      <w:r>
        <w:br/>
        <w:t>Soll denn nun dein Reich auf Erden</w:t>
      </w:r>
      <w:r>
        <w:br/>
        <w:t>Von uns selbst zerstöret werden?</w:t>
      </w:r>
    </w:p>
    <w:p w14:paraId="2B35B6BB" w14:textId="77777777" w:rsidR="000A2845" w:rsidRDefault="000A2845" w:rsidP="000A2845">
      <w:pPr>
        <w:pStyle w:val="StandardWeb"/>
      </w:pPr>
      <w:r>
        <w:t>Alles geht nach Satans Willen;</w:t>
      </w:r>
      <w:r>
        <w:br/>
        <w:t>Welt und Fleisch ihm stimmet zu.</w:t>
      </w:r>
      <w:r>
        <w:br/>
        <w:t>Kannst du sie denn nicht mehr stillen,</w:t>
      </w:r>
      <w:r>
        <w:br/>
        <w:t>Und uns schaffen Fried‘ und Ruh‘?</w:t>
      </w:r>
      <w:r>
        <w:br/>
        <w:t>Aller Himmel Himmels-Heer‘</w:t>
      </w:r>
      <w:r>
        <w:br/>
        <w:t>Dienen willig deiner Ehr‘;</w:t>
      </w:r>
      <w:r>
        <w:br/>
        <w:t>Und dein Wille soll auf Erden</w:t>
      </w:r>
      <w:r>
        <w:br/>
        <w:t>Nimmermehr erfüllet werden?</w:t>
      </w:r>
    </w:p>
    <w:p w14:paraId="46AFF53B" w14:textId="77777777" w:rsidR="000A2845" w:rsidRDefault="000A2845" w:rsidP="000A2845">
      <w:pPr>
        <w:pStyle w:val="StandardWeb"/>
      </w:pPr>
      <w:r>
        <w:t>Willst du uns kein Brod mehr geben,</w:t>
      </w:r>
      <w:r>
        <w:br/>
        <w:t>Oder ist zu kurz dein‘ Hand?</w:t>
      </w:r>
      <w:r>
        <w:br/>
        <w:t>Wovon sollen wir denn leben?</w:t>
      </w:r>
      <w:r>
        <w:br/>
        <w:t>Feind und Freund verheert das Land;</w:t>
      </w:r>
      <w:r>
        <w:br/>
        <w:t>Alles lieget brach und öd‘,</w:t>
      </w:r>
      <w:r>
        <w:br/>
        <w:t xml:space="preserve">Alles ist voll Krieg und </w:t>
      </w:r>
      <w:proofErr w:type="spellStart"/>
      <w:r>
        <w:t>Fehd</w:t>
      </w:r>
      <w:proofErr w:type="spellEnd"/>
      <w:r>
        <w:t>‘:</w:t>
      </w:r>
      <w:r>
        <w:br/>
        <w:t>Ach soll denn kein Fried‘ auf Erden</w:t>
      </w:r>
      <w:r>
        <w:br/>
        <w:t xml:space="preserve">Nimmermehr </w:t>
      </w:r>
      <w:proofErr w:type="spellStart"/>
      <w:r>
        <w:t>geheget</w:t>
      </w:r>
      <w:proofErr w:type="spellEnd"/>
      <w:r>
        <w:t xml:space="preserve"> werden?</w:t>
      </w:r>
    </w:p>
    <w:p w14:paraId="675FB558" w14:textId="77777777" w:rsidR="000A2845" w:rsidRDefault="000A2845" w:rsidP="000A2845">
      <w:pPr>
        <w:pStyle w:val="StandardWeb"/>
      </w:pPr>
      <w:r>
        <w:t>Willst du uns denn ewig hassen</w:t>
      </w:r>
      <w:r>
        <w:br/>
        <w:t xml:space="preserve">Und </w:t>
      </w:r>
      <w:proofErr w:type="spellStart"/>
      <w:r>
        <w:t>ohn</w:t>
      </w:r>
      <w:proofErr w:type="spellEnd"/>
      <w:r>
        <w:t>‘ Ende zürnen nun?</w:t>
      </w:r>
      <w:r>
        <w:br/>
        <w:t xml:space="preserve">Keine </w:t>
      </w:r>
      <w:proofErr w:type="spellStart"/>
      <w:r>
        <w:t>Missethat</w:t>
      </w:r>
      <w:proofErr w:type="spellEnd"/>
      <w:r>
        <w:t xml:space="preserve"> erlassen</w:t>
      </w:r>
      <w:r>
        <w:br/>
        <w:t xml:space="preserve">Denen auch, die Buße </w:t>
      </w:r>
      <w:proofErr w:type="spellStart"/>
      <w:r>
        <w:t>thun</w:t>
      </w:r>
      <w:proofErr w:type="spellEnd"/>
      <w:r>
        <w:t>?</w:t>
      </w:r>
      <w:r>
        <w:br/>
        <w:t>Jesu, unser Heil und Hort,</w:t>
      </w:r>
      <w:r>
        <w:br/>
        <w:t>Wo ist dein Versöhnungswort?</w:t>
      </w:r>
      <w:r>
        <w:br/>
        <w:t>Ach soll denn dein Blut auf Erden</w:t>
      </w:r>
      <w:r>
        <w:br/>
        <w:t>So umsonst vergossen werden?</w:t>
      </w:r>
    </w:p>
    <w:p w14:paraId="5DBCD3CC" w14:textId="77777777" w:rsidR="000A2845" w:rsidRDefault="000A2845" w:rsidP="000A2845">
      <w:pPr>
        <w:pStyle w:val="StandardWeb"/>
      </w:pPr>
      <w:proofErr w:type="spellStart"/>
      <w:r>
        <w:t>Lässest</w:t>
      </w:r>
      <w:proofErr w:type="spellEnd"/>
      <w:r>
        <w:t xml:space="preserve"> du uns so versuchen</w:t>
      </w:r>
      <w:r>
        <w:br/>
        <w:t>Und hinfallen ganz und gar,</w:t>
      </w:r>
      <w:r>
        <w:br/>
      </w:r>
      <w:proofErr w:type="spellStart"/>
      <w:r>
        <w:t>Daß</w:t>
      </w:r>
      <w:proofErr w:type="spellEnd"/>
      <w:r>
        <w:t xml:space="preserve"> dir auch die Frommen fluchen</w:t>
      </w:r>
      <w:r>
        <w:br/>
        <w:t>In Anfechtung und Gefahr?</w:t>
      </w:r>
      <w:r>
        <w:br/>
        <w:t>Hilf, o Helfer, hilf bei Zeit</w:t>
      </w:r>
      <w:r>
        <w:br/>
        <w:t>Deiner armen Christenheit!</w:t>
      </w:r>
      <w:r>
        <w:br/>
        <w:t>Ach soll nun die Höll‘ auf Erden</w:t>
      </w:r>
      <w:r>
        <w:br/>
        <w:t>Auch von uns erbauet werden?</w:t>
      </w:r>
    </w:p>
    <w:p w14:paraId="3016295A" w14:textId="77777777" w:rsidR="000A2845" w:rsidRDefault="000A2845" w:rsidP="000A2845">
      <w:pPr>
        <w:pStyle w:val="StandardWeb"/>
      </w:pPr>
      <w:r>
        <w:t>Alles Uebel hat betroffen</w:t>
      </w:r>
      <w:r>
        <w:br/>
        <w:t>Leib und Seele, Gut und Ehr‘;</w:t>
      </w:r>
      <w:r>
        <w:br/>
        <w:t>Haben wir denn nichts zu hoffen</w:t>
      </w:r>
      <w:r>
        <w:br/>
        <w:t>Und gar kein Erlösung mehr?</w:t>
      </w:r>
      <w:r>
        <w:br/>
        <w:t>Komm, du Himmels-Friedefürst!</w:t>
      </w:r>
      <w:r>
        <w:br/>
        <w:t xml:space="preserve">Komm! nach dir uns allen </w:t>
      </w:r>
      <w:proofErr w:type="spellStart"/>
      <w:r>
        <w:t>dürst’t</w:t>
      </w:r>
      <w:proofErr w:type="spellEnd"/>
      <w:r>
        <w:t>,</w:t>
      </w:r>
      <w:r>
        <w:br/>
        <w:t>Ehe wir mit dir auf Erden</w:t>
      </w:r>
      <w:r>
        <w:br/>
        <w:t>Gar zu Koth und Nichte werden!</w:t>
      </w:r>
    </w:p>
    <w:p w14:paraId="5D3D3F47" w14:textId="77777777" w:rsidR="000A2845" w:rsidRDefault="000A2845" w:rsidP="000A2845">
      <w:pPr>
        <w:pStyle w:val="StandardWeb"/>
      </w:pPr>
      <w:r>
        <w:t>Amen! Herr, in deinem Namen,</w:t>
      </w:r>
      <w:r>
        <w:br/>
        <w:t>Du getreuer Amens-Gott,</w:t>
      </w:r>
      <w:r>
        <w:br/>
        <w:t>Ist ja alles Ja und Amen,</w:t>
      </w:r>
      <w:r>
        <w:br/>
        <w:t>Du hast über Höll‘ und Tod</w:t>
      </w:r>
      <w:r>
        <w:br/>
        <w:t>Reich und Kraft und Herrlichkeit</w:t>
      </w:r>
      <w:r>
        <w:br/>
        <w:t>Vor und in und nach der Zeit.</w:t>
      </w:r>
      <w:r>
        <w:br/>
        <w:t>Amen! Herr, in deinem Namen,</w:t>
      </w:r>
      <w:r>
        <w:br/>
        <w:t>Sei es alles Ja und Amen!</w:t>
      </w:r>
    </w:p>
    <w:p w14:paraId="11B181FA" w14:textId="77777777" w:rsidR="000A2845" w:rsidRDefault="000A2845" w:rsidP="000A2845">
      <w:pPr>
        <w:spacing w:after="0" w:line="240" w:lineRule="auto"/>
      </w:pPr>
    </w:p>
    <w:p w14:paraId="61D41EF9" w14:textId="77777777" w:rsidR="000A2845" w:rsidRDefault="000A2845" w:rsidP="000A2845">
      <w:pPr>
        <w:spacing w:after="0" w:line="240" w:lineRule="auto"/>
        <w:rPr>
          <w:rFonts w:eastAsia="Times New Roman"/>
          <w:b/>
          <w:bCs/>
          <w:color w:val="000000"/>
          <w:kern w:val="36"/>
          <w:sz w:val="36"/>
          <w:szCs w:val="48"/>
          <w:lang w:eastAsia="de-DE"/>
        </w:rPr>
      </w:pPr>
      <w:r>
        <w:br w:type="page"/>
      </w:r>
    </w:p>
    <w:p w14:paraId="65882D7E" w14:textId="77777777" w:rsidR="000A2845" w:rsidRDefault="000A2845" w:rsidP="000A2845">
      <w:pPr>
        <w:pStyle w:val="berschrift1"/>
      </w:pPr>
      <w:r>
        <w:t>Was ist das liebe Kreuz</w:t>
      </w:r>
      <w:r w:rsidRPr="000A2397">
        <w:t xml:space="preserve"> </w:t>
      </w:r>
    </w:p>
    <w:p w14:paraId="344628FE" w14:textId="77777777" w:rsidR="000A2845" w:rsidRPr="000A2845" w:rsidRDefault="000A2845" w:rsidP="000A2845">
      <w:pPr>
        <w:rPr>
          <w:b/>
          <w:bCs/>
        </w:rPr>
      </w:pPr>
      <w:r w:rsidRPr="000A2845">
        <w:rPr>
          <w:b/>
          <w:bCs/>
        </w:rPr>
        <w:t>Christ-tröstliche Antwort.</w:t>
      </w:r>
    </w:p>
    <w:p w14:paraId="029F7989" w14:textId="77777777" w:rsidR="000A2845" w:rsidRDefault="000A2845" w:rsidP="000A2845">
      <w:pPr>
        <w:pStyle w:val="StandardWeb"/>
      </w:pPr>
      <w:r>
        <w:t>1. Was ist das liebe Kreuz</w:t>
      </w:r>
      <w:r>
        <w:br/>
        <w:t>Als eine Vaters-Rute,</w:t>
      </w:r>
      <w:r>
        <w:br/>
        <w:t>Die Gottes Kinderlein</w:t>
      </w:r>
      <w:r>
        <w:br/>
        <w:t>Tut wunder-viel zu gute?</w:t>
      </w:r>
      <w:r>
        <w:br/>
        <w:t>Sie treibet uns zu Gott,</w:t>
      </w:r>
      <w:r>
        <w:br/>
        <w:t>Zur Andacht und Gebet,</w:t>
      </w:r>
      <w:r>
        <w:br/>
        <w:t xml:space="preserve">Sie </w:t>
      </w:r>
      <w:proofErr w:type="spellStart"/>
      <w:r>
        <w:t>steuret</w:t>
      </w:r>
      <w:proofErr w:type="spellEnd"/>
      <w:r>
        <w:t xml:space="preserve"> böser Lust</w:t>
      </w:r>
      <w:r>
        <w:br/>
        <w:t>Sie straft und züchtiget.</w:t>
      </w:r>
    </w:p>
    <w:p w14:paraId="3B062768" w14:textId="77777777" w:rsidR="000A2845" w:rsidRDefault="000A2845" w:rsidP="000A2845">
      <w:pPr>
        <w:pStyle w:val="StandardWeb"/>
      </w:pPr>
      <w:r>
        <w:t>2. Sie macht uns mürb und reif,</w:t>
      </w:r>
      <w:r>
        <w:br/>
        <w:t>Dass wir uns drein ergeben,</w:t>
      </w:r>
      <w:r>
        <w:br/>
        <w:t>Und streben inniglich</w:t>
      </w:r>
      <w:r>
        <w:br/>
        <w:t>Nach einem andern Leben,</w:t>
      </w:r>
      <w:r>
        <w:br/>
        <w:t>Da weder Not noch Tod,</w:t>
      </w:r>
      <w:r>
        <w:br/>
        <w:t>Da weder Kreuz noch Pein,</w:t>
      </w:r>
      <w:r>
        <w:br/>
        <w:t>Da weder Ach noch Weh</w:t>
      </w:r>
      <w:r>
        <w:br/>
        <w:t>In Ewigkeit wird sein.</w:t>
      </w:r>
    </w:p>
    <w:p w14:paraId="762281D2" w14:textId="77777777" w:rsidR="000A2845" w:rsidRDefault="000A2845" w:rsidP="000A2845">
      <w:pPr>
        <w:pStyle w:val="StandardWeb"/>
      </w:pPr>
      <w:r>
        <w:t>3. Lob sei dir ewiglich</w:t>
      </w:r>
      <w:r>
        <w:br/>
        <w:t>Du Heiland aller Frommen,</w:t>
      </w:r>
      <w:r>
        <w:br/>
        <w:t>Der du das Helden-Joch</w:t>
      </w:r>
      <w:r>
        <w:br/>
        <w:t>Allein auf dich genommen,</w:t>
      </w:r>
      <w:r>
        <w:br/>
        <w:t xml:space="preserve">Und uns </w:t>
      </w:r>
      <w:proofErr w:type="spellStart"/>
      <w:r>
        <w:t>geleget</w:t>
      </w:r>
      <w:proofErr w:type="spellEnd"/>
      <w:r>
        <w:t xml:space="preserve"> auf</w:t>
      </w:r>
      <w:r>
        <w:br/>
        <w:t>Ein augenblicklich Leid,</w:t>
      </w:r>
      <w:r>
        <w:br/>
        <w:t>Und bringest uns zuletzt</w:t>
      </w:r>
      <w:r>
        <w:br/>
        <w:t>In ewig Himmels-Freud.</w:t>
      </w:r>
    </w:p>
    <w:p w14:paraId="22219213" w14:textId="77777777" w:rsidR="000A2845" w:rsidRDefault="000A2845" w:rsidP="000A2845">
      <w:pPr>
        <w:pStyle w:val="berschrift1"/>
      </w:pPr>
      <w:r w:rsidRPr="000A2397">
        <w:t>Wenn Gott uns nun einmal</w:t>
      </w:r>
    </w:p>
    <w:p w14:paraId="7CEDA6C9" w14:textId="77777777" w:rsidR="000A2845" w:rsidRDefault="000A2845" w:rsidP="000A2845">
      <w:pPr>
        <w:pStyle w:val="StandardWeb"/>
      </w:pPr>
      <w:r>
        <w:t>1. Wenn Gott uns nun einmal</w:t>
      </w:r>
      <w:r>
        <w:br/>
        <w:t>Wird ganz und gar erlösen</w:t>
      </w:r>
      <w:r>
        <w:br/>
        <w:t>Vom Höllen-Pharao,</w:t>
      </w:r>
      <w:r>
        <w:br/>
        <w:t>Welt, Fleisch und allem Bösen,</w:t>
      </w:r>
      <w:r>
        <w:br/>
        <w:t>Und Sions Himmels-Burg</w:t>
      </w:r>
      <w:r>
        <w:br/>
        <w:t>Wird haben eingeräumt,</w:t>
      </w:r>
      <w:r>
        <w:br/>
        <w:t>Wird uns vor Freuden sein,</w:t>
      </w:r>
      <w:r>
        <w:br/>
        <w:t>Als hätt es uns geträumt.</w:t>
      </w:r>
    </w:p>
    <w:p w14:paraId="44245C96" w14:textId="77777777" w:rsidR="000A2845" w:rsidRDefault="000A2845" w:rsidP="000A2845">
      <w:pPr>
        <w:pStyle w:val="StandardWeb"/>
      </w:pPr>
      <w:r>
        <w:t>2. Da wird Abrahams Volk</w:t>
      </w:r>
      <w:r>
        <w:br/>
        <w:t>Von Heil und Wunder sagen,</w:t>
      </w:r>
      <w:r>
        <w:br/>
        <w:t xml:space="preserve">Und wir aus </w:t>
      </w:r>
      <w:proofErr w:type="spellStart"/>
      <w:r>
        <w:t>Japhets</w:t>
      </w:r>
      <w:proofErr w:type="spellEnd"/>
      <w:r>
        <w:t xml:space="preserve"> Haus</w:t>
      </w:r>
      <w:r>
        <w:br/>
        <w:t>Sie Wunders wegen fragen;</w:t>
      </w:r>
      <w:r>
        <w:br/>
      </w:r>
      <w:proofErr w:type="spellStart"/>
      <w:r>
        <w:t>Daß</w:t>
      </w:r>
      <w:proofErr w:type="spellEnd"/>
      <w:r>
        <w:t xml:space="preserve"> Gott uns durch die </w:t>
      </w:r>
      <w:proofErr w:type="spellStart"/>
      <w:r>
        <w:t>Tauf</w:t>
      </w:r>
      <w:proofErr w:type="spellEnd"/>
      <w:r>
        <w:t>,</w:t>
      </w:r>
      <w:r>
        <w:br/>
        <w:t>Und sie durchs rote Meer</w:t>
      </w:r>
      <w:r>
        <w:br/>
      </w:r>
      <w:proofErr w:type="spellStart"/>
      <w:r>
        <w:t>Geführet</w:t>
      </w:r>
      <w:proofErr w:type="spellEnd"/>
      <w:r>
        <w:t>: welches wohl</w:t>
      </w:r>
      <w:r>
        <w:br/>
        <w:t>Sei größer Gnad und Ehr.</w:t>
      </w:r>
    </w:p>
    <w:p w14:paraId="4200D22A" w14:textId="77777777" w:rsidR="000A2845" w:rsidRDefault="000A2845" w:rsidP="000A2845">
      <w:pPr>
        <w:pStyle w:val="StandardWeb"/>
      </w:pPr>
      <w:r>
        <w:t xml:space="preserve">3. Was wir von </w:t>
      </w:r>
      <w:proofErr w:type="spellStart"/>
      <w:r>
        <w:t>Thränen</w:t>
      </w:r>
      <w:proofErr w:type="spellEnd"/>
      <w:r>
        <w:t xml:space="preserve"> jetzt</w:t>
      </w:r>
      <w:r>
        <w:br/>
        <w:t>Auf Gottes Acker streuen,</w:t>
      </w:r>
      <w:r>
        <w:br/>
        <w:t>Das werden wir alsdann</w:t>
      </w:r>
      <w:r>
        <w:br/>
        <w:t xml:space="preserve">Mit Freudenschall </w:t>
      </w:r>
      <w:proofErr w:type="spellStart"/>
      <w:r>
        <w:t>abmeyen</w:t>
      </w:r>
      <w:proofErr w:type="spellEnd"/>
      <w:r>
        <w:rPr>
          <w:rStyle w:val="Hervorhebung"/>
        </w:rPr>
        <w:t>(abmähen)</w:t>
      </w:r>
      <w:r>
        <w:t>!</w:t>
      </w:r>
      <w:r>
        <w:br/>
        <w:t>Wir streuen Handvoll aus</w:t>
      </w:r>
      <w:r>
        <w:br/>
        <w:t xml:space="preserve">Die edlen </w:t>
      </w:r>
      <w:proofErr w:type="spellStart"/>
      <w:r>
        <w:t>Körnelein</w:t>
      </w:r>
      <w:proofErr w:type="spellEnd"/>
      <w:r>
        <w:t>;</w:t>
      </w:r>
      <w:r>
        <w:br/>
        <w:t>Und bringen Arme voll</w:t>
      </w:r>
      <w:r>
        <w:br/>
        <w:t>Die Lebens-Garben ein.</w:t>
      </w:r>
    </w:p>
    <w:p w14:paraId="0CB79C2A" w14:textId="77777777" w:rsidR="000A2845" w:rsidRDefault="000A2845" w:rsidP="000A2845">
      <w:pPr>
        <w:pStyle w:val="berschrift1"/>
      </w:pPr>
      <w:r>
        <w:t>Wer mit mir will im Geist</w:t>
      </w:r>
      <w:r w:rsidRPr="000A2397">
        <w:t xml:space="preserve"> </w:t>
      </w:r>
    </w:p>
    <w:p w14:paraId="7AEEB824" w14:textId="77777777" w:rsidR="000A2845" w:rsidRPr="000A2845" w:rsidRDefault="000A2845" w:rsidP="000A2845">
      <w:pPr>
        <w:rPr>
          <w:b/>
          <w:bCs/>
        </w:rPr>
      </w:pPr>
      <w:r w:rsidRPr="000A2845">
        <w:rPr>
          <w:b/>
          <w:bCs/>
        </w:rPr>
        <w:t>Vor dem Essen.</w:t>
      </w:r>
    </w:p>
    <w:p w14:paraId="331B48D2" w14:textId="77777777" w:rsidR="000A2845" w:rsidRDefault="000A2845" w:rsidP="000A2845">
      <w:pPr>
        <w:pStyle w:val="StandardWeb"/>
      </w:pPr>
      <w:r>
        <w:t>Wer mit mir will im Geist</w:t>
      </w:r>
      <w:r>
        <w:br/>
        <w:t>und in der Wahrheit beten,</w:t>
      </w:r>
      <w:r>
        <w:br/>
        <w:t>Der seufz: O höchster Gott,</w:t>
      </w:r>
      <w:r>
        <w:br/>
        <w:t>Für den wir sind getreten,</w:t>
      </w:r>
      <w:r>
        <w:br/>
      </w:r>
      <w:proofErr w:type="spellStart"/>
      <w:r>
        <w:t>Gieb</w:t>
      </w:r>
      <w:proofErr w:type="spellEnd"/>
      <w:r>
        <w:t xml:space="preserve"> uns den Glauben erst,</w:t>
      </w:r>
      <w:r>
        <w:br/>
        <w:t>Und dann die Andacht auch;</w:t>
      </w:r>
      <w:r>
        <w:br/>
        <w:t>So beten wir getrost</w:t>
      </w:r>
      <w:r>
        <w:br/>
        <w:t>Nach rechtem Christen-Brauch.</w:t>
      </w:r>
    </w:p>
    <w:p w14:paraId="39CE2EBA" w14:textId="77777777" w:rsidR="000A2845" w:rsidRDefault="000A2845" w:rsidP="000A2397">
      <w:pPr>
        <w:pStyle w:val="berschrift1"/>
      </w:pPr>
      <w:r>
        <w:t>Wir haben eine feste Stadt</w:t>
      </w:r>
      <w:r w:rsidRPr="000A2397">
        <w:t xml:space="preserve"> </w:t>
      </w:r>
    </w:p>
    <w:p w14:paraId="6B5F80D6" w14:textId="3801D827" w:rsidR="000A2397" w:rsidRPr="000A2845" w:rsidRDefault="000A2397" w:rsidP="000A2845">
      <w:pPr>
        <w:rPr>
          <w:b/>
          <w:bCs/>
        </w:rPr>
      </w:pPr>
      <w:r w:rsidRPr="000A2845">
        <w:rPr>
          <w:b/>
          <w:bCs/>
        </w:rPr>
        <w:t xml:space="preserve">Der Deutsche </w:t>
      </w:r>
      <w:proofErr w:type="spellStart"/>
      <w:r w:rsidRPr="000A2845">
        <w:rPr>
          <w:b/>
          <w:bCs/>
        </w:rPr>
        <w:t>Esaia</w:t>
      </w:r>
      <w:proofErr w:type="spellEnd"/>
      <w:r w:rsidRPr="000A2845">
        <w:rPr>
          <w:b/>
          <w:bCs/>
        </w:rPr>
        <w:t>, und sein und seiner im Anfechtungs-Gefängnis geist- und leiblich erstorbenen Glaubens-Genossen wohlverwahrtes Kammer-Lied:</w:t>
      </w:r>
    </w:p>
    <w:p w14:paraId="49DE8E59" w14:textId="77777777" w:rsidR="000A2397" w:rsidRDefault="000A2397" w:rsidP="000A2397">
      <w:pPr>
        <w:pStyle w:val="StandardWeb"/>
      </w:pPr>
      <w:r>
        <w:rPr>
          <w:rStyle w:val="Hervorhebung"/>
        </w:rPr>
        <w:t xml:space="preserve">Das 26. Cap. </w:t>
      </w:r>
      <w:proofErr w:type="spellStart"/>
      <w:r>
        <w:rPr>
          <w:rStyle w:val="Hervorhebung"/>
        </w:rPr>
        <w:t>Esaiae</w:t>
      </w:r>
      <w:proofErr w:type="spellEnd"/>
      <w:r>
        <w:rPr>
          <w:rStyle w:val="Hervorhebung"/>
        </w:rPr>
        <w:t>:</w:t>
      </w:r>
      <w:r>
        <w:rPr>
          <w:i/>
          <w:iCs/>
        </w:rPr>
        <w:br/>
      </w:r>
      <w:r>
        <w:rPr>
          <w:rStyle w:val="Hervorhebung"/>
        </w:rPr>
        <w:t>Zu singen im Ton:</w:t>
      </w:r>
      <w:r>
        <w:rPr>
          <w:i/>
          <w:iCs/>
        </w:rPr>
        <w:br/>
      </w:r>
      <w:r>
        <w:rPr>
          <w:rStyle w:val="Hervorhebung"/>
        </w:rPr>
        <w:t xml:space="preserve">Wo Gott der Herr nicht bei uns hält. </w:t>
      </w:r>
    </w:p>
    <w:p w14:paraId="7A07C8DE" w14:textId="77777777" w:rsidR="000A2397" w:rsidRDefault="000A2397" w:rsidP="000A2397">
      <w:pPr>
        <w:pStyle w:val="StandardWeb"/>
      </w:pPr>
      <w:r>
        <w:t>1. Wir haben eine feste Stadt,</w:t>
      </w:r>
      <w:r>
        <w:br/>
        <w:t xml:space="preserve">Von Gott selbst </w:t>
      </w:r>
      <w:proofErr w:type="spellStart"/>
      <w:r>
        <w:t>aufgebauet</w:t>
      </w:r>
      <w:proofErr w:type="spellEnd"/>
      <w:r>
        <w:t>,</w:t>
      </w:r>
      <w:r>
        <w:br/>
        <w:t>Die Heil und Trost zu Mauern hat,</w:t>
      </w:r>
      <w:r>
        <w:br/>
        <w:t>Auf die man sicher trauet,</w:t>
      </w:r>
      <w:r>
        <w:br/>
        <w:t>Macht auf die Tor in aller Welt,</w:t>
      </w:r>
      <w:r>
        <w:br/>
        <w:t>Das Volk, das Christo Glauben hält,</w:t>
      </w:r>
      <w:r>
        <w:br/>
        <w:t xml:space="preserve">Soll mit uns Einzug halten. </w:t>
      </w:r>
    </w:p>
    <w:p w14:paraId="17B1D301" w14:textId="77777777" w:rsidR="000A2397" w:rsidRDefault="000A2397" w:rsidP="000A2397">
      <w:pPr>
        <w:pStyle w:val="StandardWeb"/>
      </w:pPr>
      <w:r>
        <w:t>2. Du hochgelobter Friede-Fürst!</w:t>
      </w:r>
      <w:r>
        <w:br/>
        <w:t>Was du uns hast versprochen,</w:t>
      </w:r>
      <w:r>
        <w:br/>
        <w:t>Du uns getreulich halten wirst,</w:t>
      </w:r>
      <w:r>
        <w:br/>
        <w:t>Du hast es nie gebrochen,</w:t>
      </w:r>
      <w:r>
        <w:br/>
        <w:t>Auf dein und deines Vaters Hand</w:t>
      </w:r>
      <w:r>
        <w:br/>
        <w:t>Soll uns das rechte Vaterland,</w:t>
      </w:r>
      <w:r>
        <w:br/>
        <w:t>Kein Feindes-Schwert nicht rauben.</w:t>
      </w:r>
    </w:p>
    <w:p w14:paraId="1BF885A3" w14:textId="77777777" w:rsidR="000A2397" w:rsidRDefault="000A2397" w:rsidP="000A2397">
      <w:pPr>
        <w:pStyle w:val="StandardWeb"/>
      </w:pPr>
      <w:r>
        <w:t>3. Du beugest bis zur Erden zu,</w:t>
      </w:r>
      <w:r>
        <w:br/>
        <w:t>Die in der Höhe wohnen:</w:t>
      </w:r>
      <w:r>
        <w:br/>
        <w:t>Die stolze Stadt erniedrigst du,</w:t>
      </w:r>
      <w:r>
        <w:br/>
        <w:t>Der kleinen zu verschonen.</w:t>
      </w:r>
      <w:r>
        <w:br/>
        <w:t>Dem schwachen Friedens-Boten-Fuß</w:t>
      </w:r>
      <w:r>
        <w:br/>
        <w:t>Sich alles unterwerfen muss,</w:t>
      </w:r>
      <w:r>
        <w:br/>
        <w:t>Was selig denkt zu werden.</w:t>
      </w:r>
    </w:p>
    <w:p w14:paraId="282B8181" w14:textId="77777777" w:rsidR="000A2397" w:rsidRDefault="000A2397" w:rsidP="000A2397">
      <w:pPr>
        <w:pStyle w:val="StandardWeb"/>
      </w:pPr>
      <w:r>
        <w:t>4. Der Auserwählten Weg ist recht,</w:t>
      </w:r>
      <w:r>
        <w:br/>
        <w:t>Den sie im Glauben gehen,</w:t>
      </w:r>
      <w:r>
        <w:br/>
        <w:t>Wenn sie als deine treuen Knecht</w:t>
      </w:r>
      <w:r>
        <w:br/>
        <w:t>In Lieb und Hoffnung stehen,</w:t>
      </w:r>
      <w:r>
        <w:br/>
        <w:t>Wir warten auf dich, unsern Hort,</w:t>
      </w:r>
      <w:r>
        <w:br/>
        <w:t>Und haben Lust zu deinem Wort</w:t>
      </w:r>
      <w:r>
        <w:br/>
        <w:t>Und deines Namens Ehre.</w:t>
      </w:r>
    </w:p>
    <w:p w14:paraId="2813E9B0" w14:textId="77777777" w:rsidR="000A2397" w:rsidRDefault="000A2397" w:rsidP="000A2397">
      <w:pPr>
        <w:pStyle w:val="StandardWeb"/>
      </w:pPr>
      <w:r>
        <w:t>5. O wie so manche liebe Nacht,</w:t>
      </w:r>
      <w:r>
        <w:br/>
        <w:t>Begehr ich dein von Herzen,</w:t>
      </w:r>
      <w:r>
        <w:br/>
        <w:t>Zu schauen dich und deine Macht,</w:t>
      </w:r>
      <w:r>
        <w:br/>
        <w:t>Verlanget mich mit Schmerzen,</w:t>
      </w:r>
      <w:r>
        <w:br/>
        <w:t>Wenn dein Wort ungehindert geht,</w:t>
      </w:r>
      <w:r>
        <w:br/>
        <w:t>Es wohl in allen Landen steht,</w:t>
      </w:r>
      <w:r>
        <w:br/>
        <w:t xml:space="preserve">In allen </w:t>
      </w:r>
      <w:proofErr w:type="spellStart"/>
      <w:r>
        <w:t>Ständ</w:t>
      </w:r>
      <w:proofErr w:type="spellEnd"/>
      <w:r>
        <w:t xml:space="preserve"> und Orden.</w:t>
      </w:r>
    </w:p>
    <w:p w14:paraId="1EF8C4C7" w14:textId="77777777" w:rsidR="000A2397" w:rsidRDefault="000A2397" w:rsidP="000A2397">
      <w:pPr>
        <w:pStyle w:val="StandardWeb"/>
      </w:pPr>
      <w:r>
        <w:t>6. Wenn aber den Gottlosen gleich</w:t>
      </w:r>
      <w:r>
        <w:br/>
        <w:t>Das Heil wird angeboten,</w:t>
      </w:r>
      <w:r>
        <w:br/>
        <w:t>So dürfen sie noch wohl dein Reich</w:t>
      </w:r>
      <w:r>
        <w:br/>
        <w:t>Und dich dazu verspotten.</w:t>
      </w:r>
      <w:r>
        <w:br/>
        <w:t>Dein Wort ist ihnen nicht bekannt,</w:t>
      </w:r>
      <w:r>
        <w:br/>
        <w:t>Drum achten sie auf Menschentand,</w:t>
      </w:r>
      <w:r>
        <w:br/>
        <w:t xml:space="preserve">Bis sie zugrunde gehen. </w:t>
      </w:r>
    </w:p>
    <w:p w14:paraId="48A1D6D7" w14:textId="77777777" w:rsidR="000A2397" w:rsidRDefault="000A2397" w:rsidP="000A2397">
      <w:pPr>
        <w:pStyle w:val="StandardWeb"/>
      </w:pPr>
      <w:r>
        <w:t>7. Uns aber bringest du zu Haus</w:t>
      </w:r>
      <w:r>
        <w:br/>
        <w:t>Ins Fried- und Freuden-Leben,</w:t>
      </w:r>
      <w:r>
        <w:br/>
        <w:t>Denn alles was wir richten aus,</w:t>
      </w:r>
      <w:r>
        <w:br/>
        <w:t>Das hast du uns gegeben,</w:t>
      </w:r>
      <w:r>
        <w:br/>
        <w:t xml:space="preserve">Beherrschen uns gleich böse </w:t>
      </w:r>
      <w:proofErr w:type="spellStart"/>
      <w:r>
        <w:t>Leut</w:t>
      </w:r>
      <w:proofErr w:type="spellEnd"/>
      <w:r>
        <w:t>,</w:t>
      </w:r>
      <w:r>
        <w:br/>
        <w:t>Gedenken wir doch allezeit</w:t>
      </w:r>
      <w:r>
        <w:br/>
        <w:t xml:space="preserve">Allein an deinen Namen. </w:t>
      </w:r>
    </w:p>
    <w:p w14:paraId="03BBDA10" w14:textId="77777777" w:rsidR="000A2397" w:rsidRDefault="000A2397" w:rsidP="000A2397">
      <w:pPr>
        <w:pStyle w:val="StandardWeb"/>
      </w:pPr>
      <w:r>
        <w:t>8. Die tote Glauben-lose Schar</w:t>
      </w:r>
      <w:r>
        <w:br/>
        <w:t>Hat hier kein ewig Leben,</w:t>
      </w:r>
      <w:r>
        <w:br/>
        <w:t>Und du hast sie schon ganz und gar</w:t>
      </w:r>
      <w:r>
        <w:br/>
        <w:t>Der Höllen übergeben,</w:t>
      </w:r>
      <w:r>
        <w:br/>
        <w:t xml:space="preserve">Du aber </w:t>
      </w:r>
      <w:proofErr w:type="spellStart"/>
      <w:r>
        <w:t>fährest</w:t>
      </w:r>
      <w:proofErr w:type="spellEnd"/>
      <w:r>
        <w:t xml:space="preserve"> immer fort</w:t>
      </w:r>
      <w:r>
        <w:br/>
        <w:t>Und breitest aus dein Göttlich Wort</w:t>
      </w:r>
      <w:r>
        <w:br/>
        <w:t>Bis an das End der Erden.</w:t>
      </w:r>
    </w:p>
    <w:p w14:paraId="58A95720" w14:textId="77777777" w:rsidR="000A2397" w:rsidRDefault="000A2397" w:rsidP="000A2397">
      <w:pPr>
        <w:pStyle w:val="StandardWeb"/>
      </w:pPr>
      <w:r>
        <w:t>9. Wenn Not und Trübsal geht an Mann,</w:t>
      </w:r>
      <w:r>
        <w:br/>
        <w:t>So lehrest du uns beten,</w:t>
      </w:r>
      <w:r>
        <w:br/>
        <w:t>Wenn du uns schärfer greifest an,</w:t>
      </w:r>
      <w:r>
        <w:br/>
        <w:t>Wir näher zu dir treten,</w:t>
      </w:r>
      <w:r>
        <w:br/>
        <w:t>Die liebe Zucht und Vaters-Rut</w:t>
      </w:r>
      <w:r>
        <w:br/>
        <w:t>Tut uns not und sehr viel zu gut,</w:t>
      </w:r>
      <w:r>
        <w:br/>
        <w:t xml:space="preserve">Dass wir dich emsig suchen. </w:t>
      </w:r>
    </w:p>
    <w:p w14:paraId="7380531E" w14:textId="77777777" w:rsidR="000A2397" w:rsidRDefault="000A2397" w:rsidP="000A2397">
      <w:pPr>
        <w:pStyle w:val="StandardWeb"/>
      </w:pPr>
      <w:r>
        <w:t>(10.)</w:t>
      </w:r>
    </w:p>
    <w:p w14:paraId="1D01A6B4" w14:textId="77777777" w:rsidR="000A2397" w:rsidRDefault="000A2397" w:rsidP="000A2397">
      <w:pPr>
        <w:pStyle w:val="StandardWeb"/>
      </w:pPr>
      <w:r>
        <w:t>11. Wann werden wir in solcher Angst</w:t>
      </w:r>
      <w:r>
        <w:br/>
        <w:t>Zum Freuden-Anblick kommen?</w:t>
      </w:r>
      <w:r>
        <w:br/>
        <w:t>Wenn wir entschlafen wie vorlangst</w:t>
      </w:r>
      <w:r>
        <w:br/>
        <w:t>Entschlafen alle Frommen.</w:t>
      </w:r>
      <w:r>
        <w:br/>
        <w:t>Da werden deiner Toten Schar</w:t>
      </w:r>
      <w:r>
        <w:br/>
        <w:t>Mit ihrem Leichnam offenbar</w:t>
      </w:r>
      <w:r>
        <w:br/>
        <w:t>Zum Leben auferstehen.</w:t>
      </w:r>
    </w:p>
    <w:p w14:paraId="63650428" w14:textId="77777777" w:rsidR="000A2397" w:rsidRDefault="000A2397" w:rsidP="000A2397">
      <w:pPr>
        <w:pStyle w:val="StandardWeb"/>
      </w:pPr>
      <w:r>
        <w:t>12. Auf, auf, ihr Toten, wachet auf,</w:t>
      </w:r>
      <w:r>
        <w:br/>
        <w:t>Die ihr liegt in der Erden!</w:t>
      </w:r>
      <w:r>
        <w:br/>
        <w:t xml:space="preserve">Auf, auf, </w:t>
      </w:r>
      <w:proofErr w:type="spellStart"/>
      <w:r>
        <w:t>versammlet</w:t>
      </w:r>
      <w:proofErr w:type="spellEnd"/>
      <w:r>
        <w:t xml:space="preserve"> euch zu Hauf,</w:t>
      </w:r>
      <w:r>
        <w:br/>
        <w:t>Ihr sollt erlöset werden.</w:t>
      </w:r>
      <w:r>
        <w:br/>
        <w:t>Denn dein Tau ist ein grüner Tau,</w:t>
      </w:r>
      <w:r>
        <w:br/>
        <w:t>Herr, dein Himmels-Feld erbau</w:t>
      </w:r>
      <w:r>
        <w:br/>
        <w:t xml:space="preserve">Und stürze die Gottlosen. </w:t>
      </w:r>
    </w:p>
    <w:p w14:paraId="355D5849" w14:textId="77777777" w:rsidR="000A2397" w:rsidRDefault="000A2397" w:rsidP="000A2397">
      <w:pPr>
        <w:pStyle w:val="StandardWeb"/>
      </w:pPr>
      <w:r>
        <w:t>13. Geh hin, mein Volk, in guter Ruh</w:t>
      </w:r>
      <w:r>
        <w:br/>
        <w:t>Zu Gott in die Schlafkammer,</w:t>
      </w:r>
      <w:r>
        <w:br/>
        <w:t>Und schleuß die Türe nach dir zu,</w:t>
      </w:r>
      <w:r>
        <w:br/>
        <w:t>Und dich für Zorn und Jammer</w:t>
      </w:r>
      <w:r>
        <w:br/>
        <w:t>Verbirg ein‘ kleinen Augenblick,</w:t>
      </w:r>
      <w:r>
        <w:br/>
        <w:t>Bis ich dir einen Boten schick</w:t>
      </w:r>
      <w:r>
        <w:br/>
        <w:t>Auf meine Hochzeit-Freude.</w:t>
      </w:r>
    </w:p>
    <w:p w14:paraId="5910B59F" w14:textId="77777777" w:rsidR="000A2397" w:rsidRDefault="000A2397" w:rsidP="000A2397">
      <w:pPr>
        <w:pStyle w:val="StandardWeb"/>
      </w:pPr>
      <w:r>
        <w:t>14. Denn siehe der Herr ist bereit,</w:t>
      </w:r>
      <w:r>
        <w:br/>
        <w:t>Er wird urplötzlich kommen,</w:t>
      </w:r>
      <w:r>
        <w:br/>
        <w:t>In großer Kraft und Herrlichkeit,</w:t>
      </w:r>
      <w:r>
        <w:br/>
        <w:t>Zu richten Bös und Frommen.</w:t>
      </w:r>
      <w:r>
        <w:br/>
        <w:t>Da wird er seiner Knechte Blut</w:t>
      </w:r>
      <w:r>
        <w:br/>
        <w:t>Und der Blut-Männer stolzen Mut</w:t>
      </w:r>
      <w:r>
        <w:br/>
        <w:t>Welt-</w:t>
      </w:r>
      <w:proofErr w:type="spellStart"/>
      <w:r>
        <w:t>offenbarlich</w:t>
      </w:r>
      <w:proofErr w:type="spellEnd"/>
      <w:r>
        <w:t xml:space="preserve"> rächen.</w:t>
      </w:r>
    </w:p>
    <w:p w14:paraId="050E3F87" w14:textId="77777777" w:rsidR="00D5498D" w:rsidRPr="00D5498D" w:rsidRDefault="00D5498D" w:rsidP="000A2397">
      <w:pPr>
        <w:pStyle w:val="berschrift1"/>
      </w:pPr>
      <w:r w:rsidRPr="00D5498D">
        <w:t>Quellen:</w:t>
      </w:r>
    </w:p>
    <w:p w14:paraId="0EA7D977" w14:textId="77777777" w:rsidR="00BD71A4"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2"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584E5F47" w14:textId="77777777" w:rsidR="00BD71A4" w:rsidRDefault="00000000" w:rsidP="000A2397">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1AA17B6" w14:textId="77777777" w:rsidR="00BD71A4" w:rsidRDefault="00000000" w:rsidP="000A2397">
      <w:pPr>
        <w:spacing w:before="100" w:beforeAutospacing="1" w:after="119" w:line="240" w:lineRule="auto"/>
        <w:rPr>
          <w:rFonts w:eastAsia="Times New Roman"/>
          <w:color w:val="000000"/>
          <w:szCs w:val="24"/>
          <w:lang w:eastAsia="de-DE"/>
        </w:rPr>
      </w:pPr>
      <w:hyperlink r:id="rId14" w:history="1">
        <w:r w:rsidR="00BD71A4">
          <w:rPr>
            <w:rFonts w:eastAsia="Times New Roman"/>
            <w:color w:val="0000FF"/>
            <w:szCs w:val="24"/>
            <w:u w:val="single"/>
            <w:lang w:eastAsia="de-DE"/>
          </w:rPr>
          <w:t>Briefe der Reformationszeit</w:t>
        </w:r>
      </w:hyperlink>
    </w:p>
    <w:p w14:paraId="055C70B2" w14:textId="77777777" w:rsidR="00BD71A4" w:rsidRDefault="00000000" w:rsidP="000A2397">
      <w:pPr>
        <w:spacing w:before="100" w:beforeAutospacing="1" w:after="119" w:line="240" w:lineRule="auto"/>
        <w:rPr>
          <w:rFonts w:eastAsia="Times New Roman"/>
          <w:color w:val="0000FF"/>
          <w:szCs w:val="24"/>
          <w:u w:val="single"/>
          <w:lang w:eastAsia="de-DE"/>
        </w:rPr>
      </w:pPr>
      <w:hyperlink r:id="rId15" w:history="1">
        <w:r w:rsidR="00BD71A4">
          <w:rPr>
            <w:rFonts w:eastAsia="Times New Roman"/>
            <w:color w:val="0000FF"/>
            <w:szCs w:val="24"/>
            <w:u w:val="single"/>
            <w:lang w:eastAsia="de-DE"/>
          </w:rPr>
          <w:t>Gebete</w:t>
        </w:r>
      </w:hyperlink>
    </w:p>
    <w:p w14:paraId="465C0C65" w14:textId="77777777" w:rsidR="00BD71A4" w:rsidRDefault="00000000" w:rsidP="000A2397">
      <w:pPr>
        <w:spacing w:before="100" w:beforeAutospacing="1" w:after="119" w:line="240" w:lineRule="auto"/>
        <w:rPr>
          <w:rFonts w:eastAsia="Times New Roman"/>
          <w:color w:val="0000FF"/>
          <w:szCs w:val="24"/>
          <w:u w:val="single"/>
          <w:lang w:eastAsia="de-DE"/>
        </w:rPr>
      </w:pPr>
      <w:hyperlink r:id="rId16" w:history="1">
        <w:r w:rsidR="00BD71A4">
          <w:rPr>
            <w:rFonts w:eastAsia="Times New Roman"/>
            <w:color w:val="0000FF"/>
            <w:szCs w:val="24"/>
            <w:u w:val="single"/>
            <w:lang w:eastAsia="de-DE"/>
          </w:rPr>
          <w:t>Zeugen Christi</w:t>
        </w:r>
      </w:hyperlink>
    </w:p>
    <w:p w14:paraId="54544D37" w14:textId="77777777" w:rsidR="00D5498D" w:rsidRPr="00D5498D" w:rsidRDefault="00BD71A4" w:rsidP="000A2397">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1231E9B" w14:textId="77777777" w:rsidR="00D5498D" w:rsidRPr="00D5498D"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5A0229" w14:textId="77777777" w:rsidR="00D5498D" w:rsidRPr="00D5498D"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11E7A3" w14:textId="77777777" w:rsidR="00BD71A4" w:rsidRDefault="00BD71A4" w:rsidP="000A2397">
      <w:pPr>
        <w:spacing w:after="0" w:line="240" w:lineRule="auto"/>
        <w:rPr>
          <w:rFonts w:eastAsia="Times New Roman"/>
          <w:color w:val="000000"/>
          <w:szCs w:val="24"/>
          <w:lang w:eastAsia="de-DE"/>
        </w:rPr>
      </w:pPr>
      <w:r>
        <w:rPr>
          <w:rFonts w:eastAsia="Times New Roman"/>
          <w:color w:val="000000"/>
          <w:szCs w:val="24"/>
          <w:lang w:eastAsia="de-DE"/>
        </w:rPr>
        <w:br w:type="page"/>
      </w:r>
    </w:p>
    <w:p w14:paraId="14F04517" w14:textId="77777777" w:rsidR="00082307" w:rsidRDefault="00BD71A4" w:rsidP="000A2397">
      <w:pPr>
        <w:pStyle w:val="berschrift1"/>
      </w:pPr>
      <w:r>
        <w:t>Spendenaufruf</w:t>
      </w:r>
    </w:p>
    <w:p w14:paraId="609733E8" w14:textId="77777777" w:rsidR="00BD71A4" w:rsidRDefault="00BD71A4" w:rsidP="000A2397">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3AF4019"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53AB961"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8E67DDB"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7"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D76F634"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7CFF2D9" w14:textId="77777777" w:rsidR="00BD71A4" w:rsidRDefault="00000000" w:rsidP="000A2397">
      <w:pPr>
        <w:pStyle w:val="StandardWeb"/>
        <w:shd w:val="clear" w:color="auto" w:fill="FFFFFF"/>
        <w:spacing w:before="0" w:beforeAutospacing="0" w:after="336" w:afterAutospacing="0"/>
        <w:rPr>
          <w:rFonts w:ascii="Calibri" w:hAnsi="Calibri" w:cs="Calibri"/>
          <w:color w:val="000000"/>
          <w:sz w:val="22"/>
          <w:szCs w:val="22"/>
        </w:rPr>
      </w:pPr>
      <w:hyperlink r:id="rId18"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FA42D05"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9" w:history="1">
        <w:r w:rsidRPr="002604E9">
          <w:rPr>
            <w:rStyle w:val="Hyperlink"/>
            <w:rFonts w:ascii="Calibri" w:eastAsiaTheme="majorEastAsia" w:hAnsi="Calibri" w:cs="Calibri"/>
            <w:b/>
            <w:bCs/>
            <w:sz w:val="22"/>
            <w:szCs w:val="22"/>
          </w:rPr>
          <w:t>https://www.saintpierrelejeune.org/</w:t>
        </w:r>
      </w:hyperlink>
    </w:p>
    <w:p w14:paraId="08600FE2"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84DF657" w14:textId="77777777" w:rsidR="00BD71A4" w:rsidRDefault="00BD71A4" w:rsidP="000A239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1F04C03" w14:textId="77777777" w:rsidR="00D5498D" w:rsidRPr="00D5498D"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AA0D1DA" w14:textId="77777777" w:rsidR="008E63BE" w:rsidRDefault="00D5498D" w:rsidP="000A239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2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678F2" w14:textId="77777777" w:rsidR="00E97E7B" w:rsidRDefault="00E97E7B" w:rsidP="00CA68D9">
      <w:pPr>
        <w:spacing w:after="0" w:line="240" w:lineRule="auto"/>
      </w:pPr>
      <w:r>
        <w:separator/>
      </w:r>
    </w:p>
  </w:endnote>
  <w:endnote w:type="continuationSeparator" w:id="0">
    <w:p w14:paraId="1A0B7463" w14:textId="77777777" w:rsidR="00E97E7B" w:rsidRDefault="00E97E7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431FA" w14:textId="77777777" w:rsidR="00E97E7B" w:rsidRDefault="00E97E7B" w:rsidP="00CA68D9">
      <w:pPr>
        <w:spacing w:after="0" w:line="240" w:lineRule="auto"/>
      </w:pPr>
      <w:r>
        <w:separator/>
      </w:r>
    </w:p>
  </w:footnote>
  <w:footnote w:type="continuationSeparator" w:id="0">
    <w:p w14:paraId="19528AF8" w14:textId="77777777" w:rsidR="00E97E7B" w:rsidRDefault="00E97E7B" w:rsidP="00CA68D9">
      <w:pPr>
        <w:spacing w:after="0" w:line="240" w:lineRule="auto"/>
      </w:pPr>
      <w:r>
        <w:continuationSeparator/>
      </w:r>
    </w:p>
  </w:footnote>
  <w:footnote w:id="1">
    <w:p w14:paraId="72EF7572" w14:textId="77777777" w:rsidR="000A2845" w:rsidRDefault="000A2845" w:rsidP="000A2845">
      <w:pPr>
        <w:pStyle w:val="Funotentext"/>
      </w:pPr>
      <w:r>
        <w:rPr>
          <w:rStyle w:val="Funotenzeichen"/>
        </w:rPr>
        <w:footnoteRef/>
      </w:r>
      <w:r>
        <w:t xml:space="preserve"> </w:t>
      </w:r>
      <w:r>
        <w:rPr>
          <w:rStyle w:val="Hervorhebung"/>
        </w:rPr>
        <w:t>fest zusammenhaltend, anhänglich</w:t>
      </w:r>
    </w:p>
  </w:footnote>
  <w:footnote w:id="2">
    <w:p w14:paraId="75AD98AB" w14:textId="77777777" w:rsidR="000A2845" w:rsidRDefault="000A2845" w:rsidP="000A2845">
      <w:pPr>
        <w:pStyle w:val="Funotentext"/>
      </w:pPr>
      <w:r>
        <w:rPr>
          <w:rStyle w:val="Funotenzeichen"/>
        </w:rPr>
        <w:footnoteRef/>
      </w:r>
      <w:r>
        <w:t xml:space="preserve"> Bloch=Block=Last</w:t>
      </w:r>
    </w:p>
  </w:footnote>
  <w:footnote w:id="3">
    <w:p w14:paraId="04B3B962" w14:textId="77777777" w:rsidR="000A2845" w:rsidRDefault="000A2845" w:rsidP="000A2845">
      <w:pPr>
        <w:pStyle w:val="Funotentext"/>
      </w:pPr>
      <w:r>
        <w:rPr>
          <w:rStyle w:val="Funotenzeichen"/>
        </w:rPr>
        <w:footnoteRef/>
      </w:r>
      <w:r>
        <w:t xml:space="preserve"> fern</w:t>
      </w:r>
    </w:p>
  </w:footnote>
  <w:footnote w:id="4">
    <w:p w14:paraId="66EDA3B5" w14:textId="77777777" w:rsidR="000A2845" w:rsidRDefault="000A2845" w:rsidP="000A2845">
      <w:pPr>
        <w:pStyle w:val="Funotentext"/>
      </w:pPr>
      <w:r>
        <w:rPr>
          <w:rStyle w:val="Funotenzeichen"/>
        </w:rPr>
        <w:footnoteRef/>
      </w:r>
      <w:r>
        <w:t xml:space="preserve"> </w:t>
      </w:r>
      <w:r>
        <w:rPr>
          <w:rStyle w:val="Hervorhebung"/>
        </w:rPr>
        <w:t>fiktiver Stein, auch unnachgiebig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397"/>
    <w:rsid w:val="000700B0"/>
    <w:rsid w:val="00082307"/>
    <w:rsid w:val="000A2397"/>
    <w:rsid w:val="000A2845"/>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636F93"/>
    <w:rsid w:val="00642C46"/>
    <w:rsid w:val="006E6CAE"/>
    <w:rsid w:val="007106F4"/>
    <w:rsid w:val="007166CE"/>
    <w:rsid w:val="00737EF6"/>
    <w:rsid w:val="00760119"/>
    <w:rsid w:val="007E1779"/>
    <w:rsid w:val="0083667B"/>
    <w:rsid w:val="00883D4B"/>
    <w:rsid w:val="008A6E27"/>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4478E"/>
    <w:rsid w:val="00E66E2E"/>
    <w:rsid w:val="00E97E7B"/>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07208"/>
  <w15:chartTrackingRefBased/>
  <w15:docId w15:val="{696B2EDF-FE97-4977-8ED1-A960FE060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styleId="Hervorhebung">
    <w:name w:val="Emphasis"/>
    <w:basedOn w:val="Absatz-Standardschriftart"/>
    <w:uiPriority w:val="20"/>
    <w:qFormat/>
    <w:rsid w:val="000A2397"/>
    <w:rPr>
      <w:i/>
      <w:iCs/>
    </w:rPr>
  </w:style>
  <w:style w:type="character" w:customStyle="1" w:styleId="posted-on">
    <w:name w:val="posted-on"/>
    <w:basedOn w:val="Absatz-Standardschriftart"/>
    <w:rsid w:val="000A2397"/>
  </w:style>
  <w:style w:type="character" w:customStyle="1" w:styleId="cat-links">
    <w:name w:val="cat-links"/>
    <w:basedOn w:val="Absatz-Standardschriftart"/>
    <w:rsid w:val="000A2397"/>
  </w:style>
  <w:style w:type="character" w:customStyle="1" w:styleId="tags-links">
    <w:name w:val="tags-links"/>
    <w:basedOn w:val="Absatz-Standardschriftart"/>
    <w:rsid w:val="000A2397"/>
  </w:style>
  <w:style w:type="character" w:customStyle="1" w:styleId="comments-link">
    <w:name w:val="comments-link"/>
    <w:basedOn w:val="Absatz-Standardschriftart"/>
    <w:rsid w:val="000A2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1458235">
      <w:bodyDiv w:val="1"/>
      <w:marLeft w:val="0"/>
      <w:marRight w:val="0"/>
      <w:marTop w:val="0"/>
      <w:marBottom w:val="0"/>
      <w:divBdr>
        <w:top w:val="none" w:sz="0" w:space="0" w:color="auto"/>
        <w:left w:val="none" w:sz="0" w:space="0" w:color="auto"/>
        <w:bottom w:val="none" w:sz="0" w:space="0" w:color="auto"/>
        <w:right w:val="none" w:sz="0" w:space="0" w:color="auto"/>
      </w:divBdr>
      <w:divsChild>
        <w:div w:id="1650476399">
          <w:marLeft w:val="0"/>
          <w:marRight w:val="0"/>
          <w:marTop w:val="0"/>
          <w:marBottom w:val="0"/>
          <w:divBdr>
            <w:top w:val="none" w:sz="0" w:space="0" w:color="auto"/>
            <w:left w:val="none" w:sz="0" w:space="0" w:color="auto"/>
            <w:bottom w:val="none" w:sz="0" w:space="0" w:color="auto"/>
            <w:right w:val="none" w:sz="0" w:space="0" w:color="auto"/>
          </w:divBdr>
        </w:div>
        <w:div w:id="1087772674">
          <w:marLeft w:val="0"/>
          <w:marRight w:val="0"/>
          <w:marTop w:val="0"/>
          <w:marBottom w:val="0"/>
          <w:divBdr>
            <w:top w:val="none" w:sz="0" w:space="0" w:color="auto"/>
            <w:left w:val="none" w:sz="0" w:space="0" w:color="auto"/>
            <w:bottom w:val="none" w:sz="0" w:space="0" w:color="auto"/>
            <w:right w:val="none" w:sz="0" w:space="0" w:color="auto"/>
          </w:divBdr>
        </w:div>
        <w:div w:id="110591841">
          <w:marLeft w:val="0"/>
          <w:marRight w:val="0"/>
          <w:marTop w:val="0"/>
          <w:marBottom w:val="0"/>
          <w:divBdr>
            <w:top w:val="none" w:sz="0" w:space="0" w:color="auto"/>
            <w:left w:val="none" w:sz="0" w:space="0" w:color="auto"/>
            <w:bottom w:val="none" w:sz="0" w:space="0" w:color="auto"/>
            <w:right w:val="none" w:sz="0" w:space="0" w:color="auto"/>
          </w:divBdr>
        </w:div>
        <w:div w:id="1832792756">
          <w:marLeft w:val="0"/>
          <w:marRight w:val="0"/>
          <w:marTop w:val="0"/>
          <w:marBottom w:val="0"/>
          <w:divBdr>
            <w:top w:val="none" w:sz="0" w:space="0" w:color="auto"/>
            <w:left w:val="none" w:sz="0" w:space="0" w:color="auto"/>
            <w:bottom w:val="none" w:sz="0" w:space="0" w:color="auto"/>
            <w:right w:val="none" w:sz="0" w:space="0" w:color="auto"/>
          </w:divBdr>
        </w:div>
        <w:div w:id="1286935242">
          <w:marLeft w:val="0"/>
          <w:marRight w:val="0"/>
          <w:marTop w:val="0"/>
          <w:marBottom w:val="0"/>
          <w:divBdr>
            <w:top w:val="none" w:sz="0" w:space="0" w:color="auto"/>
            <w:left w:val="none" w:sz="0" w:space="0" w:color="auto"/>
            <w:bottom w:val="none" w:sz="0" w:space="0" w:color="auto"/>
            <w:right w:val="none" w:sz="0" w:space="0" w:color="auto"/>
          </w:divBdr>
        </w:div>
        <w:div w:id="1836605013">
          <w:marLeft w:val="0"/>
          <w:marRight w:val="0"/>
          <w:marTop w:val="0"/>
          <w:marBottom w:val="0"/>
          <w:divBdr>
            <w:top w:val="none" w:sz="0" w:space="0" w:color="auto"/>
            <w:left w:val="none" w:sz="0" w:space="0" w:color="auto"/>
            <w:bottom w:val="none" w:sz="0" w:space="0" w:color="auto"/>
            <w:right w:val="none" w:sz="0" w:space="0" w:color="auto"/>
          </w:divBdr>
        </w:div>
        <w:div w:id="392579211">
          <w:marLeft w:val="0"/>
          <w:marRight w:val="0"/>
          <w:marTop w:val="0"/>
          <w:marBottom w:val="0"/>
          <w:divBdr>
            <w:top w:val="none" w:sz="0" w:space="0" w:color="auto"/>
            <w:left w:val="none" w:sz="0" w:space="0" w:color="auto"/>
            <w:bottom w:val="none" w:sz="0" w:space="0" w:color="auto"/>
            <w:right w:val="none" w:sz="0" w:space="0" w:color="auto"/>
          </w:divBdr>
        </w:div>
        <w:div w:id="201213750">
          <w:marLeft w:val="0"/>
          <w:marRight w:val="0"/>
          <w:marTop w:val="0"/>
          <w:marBottom w:val="0"/>
          <w:divBdr>
            <w:top w:val="none" w:sz="0" w:space="0" w:color="auto"/>
            <w:left w:val="none" w:sz="0" w:space="0" w:color="auto"/>
            <w:bottom w:val="none" w:sz="0" w:space="0" w:color="auto"/>
            <w:right w:val="none" w:sz="0" w:space="0" w:color="auto"/>
          </w:divBdr>
        </w:div>
        <w:div w:id="1823497722">
          <w:marLeft w:val="0"/>
          <w:marRight w:val="0"/>
          <w:marTop w:val="0"/>
          <w:marBottom w:val="0"/>
          <w:divBdr>
            <w:top w:val="none" w:sz="0" w:space="0" w:color="auto"/>
            <w:left w:val="none" w:sz="0" w:space="0" w:color="auto"/>
            <w:bottom w:val="none" w:sz="0" w:space="0" w:color="auto"/>
            <w:right w:val="none" w:sz="0" w:space="0" w:color="auto"/>
          </w:divBdr>
        </w:div>
        <w:div w:id="1692101620">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8694244">
      <w:bodyDiv w:val="1"/>
      <w:marLeft w:val="0"/>
      <w:marRight w:val="0"/>
      <w:marTop w:val="0"/>
      <w:marBottom w:val="0"/>
      <w:divBdr>
        <w:top w:val="none" w:sz="0" w:space="0" w:color="auto"/>
        <w:left w:val="none" w:sz="0" w:space="0" w:color="auto"/>
        <w:bottom w:val="none" w:sz="0" w:space="0" w:color="auto"/>
        <w:right w:val="none" w:sz="0" w:space="0" w:color="auto"/>
      </w:divBdr>
      <w:divsChild>
        <w:div w:id="726297760">
          <w:marLeft w:val="0"/>
          <w:marRight w:val="0"/>
          <w:marTop w:val="0"/>
          <w:marBottom w:val="0"/>
          <w:divBdr>
            <w:top w:val="none" w:sz="0" w:space="0" w:color="auto"/>
            <w:left w:val="none" w:sz="0" w:space="0" w:color="auto"/>
            <w:bottom w:val="none" w:sz="0" w:space="0" w:color="auto"/>
            <w:right w:val="none" w:sz="0" w:space="0" w:color="auto"/>
          </w:divBdr>
        </w:div>
        <w:div w:id="1737433117">
          <w:marLeft w:val="0"/>
          <w:marRight w:val="0"/>
          <w:marTop w:val="0"/>
          <w:marBottom w:val="0"/>
          <w:divBdr>
            <w:top w:val="none" w:sz="0" w:space="0" w:color="auto"/>
            <w:left w:val="none" w:sz="0" w:space="0" w:color="auto"/>
            <w:bottom w:val="none" w:sz="0" w:space="0" w:color="auto"/>
            <w:right w:val="none" w:sz="0" w:space="0" w:color="auto"/>
          </w:divBdr>
        </w:div>
        <w:div w:id="280501660">
          <w:marLeft w:val="0"/>
          <w:marRight w:val="0"/>
          <w:marTop w:val="0"/>
          <w:marBottom w:val="0"/>
          <w:divBdr>
            <w:top w:val="none" w:sz="0" w:space="0" w:color="auto"/>
            <w:left w:val="none" w:sz="0" w:space="0" w:color="auto"/>
            <w:bottom w:val="none" w:sz="0" w:space="0" w:color="auto"/>
            <w:right w:val="none" w:sz="0" w:space="0" w:color="auto"/>
          </w:divBdr>
        </w:div>
        <w:div w:id="1867256747">
          <w:marLeft w:val="0"/>
          <w:marRight w:val="0"/>
          <w:marTop w:val="0"/>
          <w:marBottom w:val="0"/>
          <w:divBdr>
            <w:top w:val="none" w:sz="0" w:space="0" w:color="auto"/>
            <w:left w:val="none" w:sz="0" w:space="0" w:color="auto"/>
            <w:bottom w:val="none" w:sz="0" w:space="0" w:color="auto"/>
            <w:right w:val="none" w:sz="0" w:space="0" w:color="auto"/>
          </w:divBdr>
        </w:div>
        <w:div w:id="478376497">
          <w:marLeft w:val="0"/>
          <w:marRight w:val="0"/>
          <w:marTop w:val="0"/>
          <w:marBottom w:val="0"/>
          <w:divBdr>
            <w:top w:val="none" w:sz="0" w:space="0" w:color="auto"/>
            <w:left w:val="none" w:sz="0" w:space="0" w:color="auto"/>
            <w:bottom w:val="none" w:sz="0" w:space="0" w:color="auto"/>
            <w:right w:val="none" w:sz="0" w:space="0" w:color="auto"/>
          </w:divBdr>
        </w:div>
        <w:div w:id="1493640919">
          <w:marLeft w:val="0"/>
          <w:marRight w:val="0"/>
          <w:marTop w:val="0"/>
          <w:marBottom w:val="0"/>
          <w:divBdr>
            <w:top w:val="none" w:sz="0" w:space="0" w:color="auto"/>
            <w:left w:val="none" w:sz="0" w:space="0" w:color="auto"/>
            <w:bottom w:val="none" w:sz="0" w:space="0" w:color="auto"/>
            <w:right w:val="none" w:sz="0" w:space="0" w:color="auto"/>
          </w:divBdr>
        </w:div>
        <w:div w:id="531696697">
          <w:marLeft w:val="0"/>
          <w:marRight w:val="0"/>
          <w:marTop w:val="0"/>
          <w:marBottom w:val="0"/>
          <w:divBdr>
            <w:top w:val="none" w:sz="0" w:space="0" w:color="auto"/>
            <w:left w:val="none" w:sz="0" w:space="0" w:color="auto"/>
            <w:bottom w:val="none" w:sz="0" w:space="0" w:color="auto"/>
            <w:right w:val="none" w:sz="0" w:space="0" w:color="auto"/>
          </w:divBdr>
        </w:div>
        <w:div w:id="1978877440">
          <w:marLeft w:val="0"/>
          <w:marRight w:val="0"/>
          <w:marTop w:val="0"/>
          <w:marBottom w:val="0"/>
          <w:divBdr>
            <w:top w:val="none" w:sz="0" w:space="0" w:color="auto"/>
            <w:left w:val="none" w:sz="0" w:space="0" w:color="auto"/>
            <w:bottom w:val="none" w:sz="0" w:space="0" w:color="auto"/>
            <w:right w:val="none" w:sz="0" w:space="0" w:color="auto"/>
          </w:divBdr>
        </w:div>
        <w:div w:id="27685906">
          <w:marLeft w:val="0"/>
          <w:marRight w:val="0"/>
          <w:marTop w:val="0"/>
          <w:marBottom w:val="0"/>
          <w:divBdr>
            <w:top w:val="none" w:sz="0" w:space="0" w:color="auto"/>
            <w:left w:val="none" w:sz="0" w:space="0" w:color="auto"/>
            <w:bottom w:val="none" w:sz="0" w:space="0" w:color="auto"/>
            <w:right w:val="none" w:sz="0" w:space="0" w:color="auto"/>
          </w:divBdr>
        </w:div>
        <w:div w:id="1987465579">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82510329">
      <w:bodyDiv w:val="1"/>
      <w:marLeft w:val="0"/>
      <w:marRight w:val="0"/>
      <w:marTop w:val="0"/>
      <w:marBottom w:val="0"/>
      <w:divBdr>
        <w:top w:val="none" w:sz="0" w:space="0" w:color="auto"/>
        <w:left w:val="none" w:sz="0" w:space="0" w:color="auto"/>
        <w:bottom w:val="none" w:sz="0" w:space="0" w:color="auto"/>
        <w:right w:val="none" w:sz="0" w:space="0" w:color="auto"/>
      </w:divBdr>
      <w:divsChild>
        <w:div w:id="1515219841">
          <w:marLeft w:val="0"/>
          <w:marRight w:val="0"/>
          <w:marTop w:val="0"/>
          <w:marBottom w:val="0"/>
          <w:divBdr>
            <w:top w:val="none" w:sz="0" w:space="0" w:color="auto"/>
            <w:left w:val="none" w:sz="0" w:space="0" w:color="auto"/>
            <w:bottom w:val="none" w:sz="0" w:space="0" w:color="auto"/>
            <w:right w:val="none" w:sz="0" w:space="0" w:color="auto"/>
          </w:divBdr>
        </w:div>
        <w:div w:id="1510177743">
          <w:marLeft w:val="0"/>
          <w:marRight w:val="0"/>
          <w:marTop w:val="0"/>
          <w:marBottom w:val="0"/>
          <w:divBdr>
            <w:top w:val="none" w:sz="0" w:space="0" w:color="auto"/>
            <w:left w:val="none" w:sz="0" w:space="0" w:color="auto"/>
            <w:bottom w:val="none" w:sz="0" w:space="0" w:color="auto"/>
            <w:right w:val="none" w:sz="0" w:space="0" w:color="auto"/>
          </w:divBdr>
        </w:div>
        <w:div w:id="1490831468">
          <w:marLeft w:val="0"/>
          <w:marRight w:val="0"/>
          <w:marTop w:val="0"/>
          <w:marBottom w:val="0"/>
          <w:divBdr>
            <w:top w:val="none" w:sz="0" w:space="0" w:color="auto"/>
            <w:left w:val="none" w:sz="0" w:space="0" w:color="auto"/>
            <w:bottom w:val="none" w:sz="0" w:space="0" w:color="auto"/>
            <w:right w:val="none" w:sz="0" w:space="0" w:color="auto"/>
          </w:divBdr>
        </w:div>
        <w:div w:id="107938150">
          <w:marLeft w:val="0"/>
          <w:marRight w:val="0"/>
          <w:marTop w:val="0"/>
          <w:marBottom w:val="0"/>
          <w:divBdr>
            <w:top w:val="none" w:sz="0" w:space="0" w:color="auto"/>
            <w:left w:val="none" w:sz="0" w:space="0" w:color="auto"/>
            <w:bottom w:val="none" w:sz="0" w:space="0" w:color="auto"/>
            <w:right w:val="none" w:sz="0" w:space="0" w:color="auto"/>
          </w:divBdr>
        </w:div>
        <w:div w:id="489441339">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2786813">
      <w:bodyDiv w:val="1"/>
      <w:marLeft w:val="0"/>
      <w:marRight w:val="0"/>
      <w:marTop w:val="0"/>
      <w:marBottom w:val="0"/>
      <w:divBdr>
        <w:top w:val="none" w:sz="0" w:space="0" w:color="auto"/>
        <w:left w:val="none" w:sz="0" w:space="0" w:color="auto"/>
        <w:bottom w:val="none" w:sz="0" w:space="0" w:color="auto"/>
        <w:right w:val="none" w:sz="0" w:space="0" w:color="auto"/>
      </w:divBdr>
      <w:divsChild>
        <w:div w:id="571965227">
          <w:marLeft w:val="0"/>
          <w:marRight w:val="0"/>
          <w:marTop w:val="0"/>
          <w:marBottom w:val="0"/>
          <w:divBdr>
            <w:top w:val="none" w:sz="0" w:space="0" w:color="auto"/>
            <w:left w:val="none" w:sz="0" w:space="0" w:color="auto"/>
            <w:bottom w:val="none" w:sz="0" w:space="0" w:color="auto"/>
            <w:right w:val="none" w:sz="0" w:space="0" w:color="auto"/>
          </w:divBdr>
        </w:div>
        <w:div w:id="929506202">
          <w:marLeft w:val="0"/>
          <w:marRight w:val="0"/>
          <w:marTop w:val="0"/>
          <w:marBottom w:val="0"/>
          <w:divBdr>
            <w:top w:val="none" w:sz="0" w:space="0" w:color="auto"/>
            <w:left w:val="none" w:sz="0" w:space="0" w:color="auto"/>
            <w:bottom w:val="none" w:sz="0" w:space="0" w:color="auto"/>
            <w:right w:val="none" w:sz="0" w:space="0" w:color="auto"/>
          </w:divBdr>
        </w:div>
        <w:div w:id="1638754935">
          <w:marLeft w:val="0"/>
          <w:marRight w:val="0"/>
          <w:marTop w:val="0"/>
          <w:marBottom w:val="0"/>
          <w:divBdr>
            <w:top w:val="none" w:sz="0" w:space="0" w:color="auto"/>
            <w:left w:val="none" w:sz="0" w:space="0" w:color="auto"/>
            <w:bottom w:val="none" w:sz="0" w:space="0" w:color="auto"/>
            <w:right w:val="none" w:sz="0" w:space="0" w:color="auto"/>
          </w:divBdr>
        </w:div>
        <w:div w:id="1916351721">
          <w:marLeft w:val="0"/>
          <w:marRight w:val="0"/>
          <w:marTop w:val="0"/>
          <w:marBottom w:val="0"/>
          <w:divBdr>
            <w:top w:val="none" w:sz="0" w:space="0" w:color="auto"/>
            <w:left w:val="none" w:sz="0" w:space="0" w:color="auto"/>
            <w:bottom w:val="none" w:sz="0" w:space="0" w:color="auto"/>
            <w:right w:val="none" w:sz="0" w:space="0" w:color="auto"/>
          </w:divBdr>
        </w:div>
        <w:div w:id="1584219101">
          <w:marLeft w:val="0"/>
          <w:marRight w:val="0"/>
          <w:marTop w:val="0"/>
          <w:marBottom w:val="0"/>
          <w:divBdr>
            <w:top w:val="none" w:sz="0" w:space="0" w:color="auto"/>
            <w:left w:val="none" w:sz="0" w:space="0" w:color="auto"/>
            <w:bottom w:val="none" w:sz="0" w:space="0" w:color="auto"/>
            <w:right w:val="none" w:sz="0" w:space="0" w:color="auto"/>
          </w:divBdr>
        </w:div>
        <w:div w:id="662931">
          <w:marLeft w:val="0"/>
          <w:marRight w:val="0"/>
          <w:marTop w:val="0"/>
          <w:marBottom w:val="0"/>
          <w:divBdr>
            <w:top w:val="none" w:sz="0" w:space="0" w:color="auto"/>
            <w:left w:val="none" w:sz="0" w:space="0" w:color="auto"/>
            <w:bottom w:val="none" w:sz="0" w:space="0" w:color="auto"/>
            <w:right w:val="none" w:sz="0" w:space="0" w:color="auto"/>
          </w:divBdr>
        </w:div>
        <w:div w:id="462119845">
          <w:marLeft w:val="0"/>
          <w:marRight w:val="0"/>
          <w:marTop w:val="0"/>
          <w:marBottom w:val="0"/>
          <w:divBdr>
            <w:top w:val="none" w:sz="0" w:space="0" w:color="auto"/>
            <w:left w:val="none" w:sz="0" w:space="0" w:color="auto"/>
            <w:bottom w:val="none" w:sz="0" w:space="0" w:color="auto"/>
            <w:right w:val="none" w:sz="0" w:space="0" w:color="auto"/>
          </w:divBdr>
        </w:div>
        <w:div w:id="1259481454">
          <w:marLeft w:val="0"/>
          <w:marRight w:val="0"/>
          <w:marTop w:val="0"/>
          <w:marBottom w:val="0"/>
          <w:divBdr>
            <w:top w:val="none" w:sz="0" w:space="0" w:color="auto"/>
            <w:left w:val="none" w:sz="0" w:space="0" w:color="auto"/>
            <w:bottom w:val="none" w:sz="0" w:space="0" w:color="auto"/>
            <w:right w:val="none" w:sz="0" w:space="0" w:color="auto"/>
          </w:divBdr>
        </w:div>
        <w:div w:id="1855420326">
          <w:marLeft w:val="0"/>
          <w:marRight w:val="0"/>
          <w:marTop w:val="0"/>
          <w:marBottom w:val="0"/>
          <w:divBdr>
            <w:top w:val="none" w:sz="0" w:space="0" w:color="auto"/>
            <w:left w:val="none" w:sz="0" w:space="0" w:color="auto"/>
            <w:bottom w:val="none" w:sz="0" w:space="0" w:color="auto"/>
            <w:right w:val="none" w:sz="0" w:space="0" w:color="auto"/>
          </w:divBdr>
        </w:div>
        <w:div w:id="1391340929">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alte-lieder.de/" TargetMode="External"/><Relationship Id="rId18"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s://www.glaubensstimme.de/" TargetMode="External"/><Relationship Id="rId17" Type="http://schemas.openxmlformats.org/officeDocument/2006/relationships/hyperlink" Target="https://glaubensstimme.de/doku.php?id=autoren:l:lambs:lambs-jung_st_peter" TargetMode="External"/><Relationship Id="rId2" Type="http://schemas.openxmlformats.org/officeDocument/2006/relationships/styles" Target="styles.xml"/><Relationship Id="rId16" Type="http://schemas.openxmlformats.org/officeDocument/2006/relationships/hyperlink" Target="https://www.zeugen-christi.de/" TargetMode="External"/><Relationship Id="rId20"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hyperlink" Target="https://gebete.glaubensstimme.de/" TargetMode="External"/><Relationship Id="rId10" Type="http://schemas.openxmlformats.org/officeDocument/2006/relationships/hyperlink" Target="javascript:void(0)" TargetMode="External"/><Relationship Id="rId19" Type="http://schemas.openxmlformats.org/officeDocument/2006/relationships/hyperlink" Target="https://www.saintpierrelejeune.org/"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https://briefe.glaubensstimme.d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32</Pages>
  <Words>4677</Words>
  <Characters>29467</Characters>
  <Application>Microsoft Office Word</Application>
  <DocSecurity>0</DocSecurity>
  <Lines>245</Lines>
  <Paragraphs>68</Paragraphs>
  <ScaleCrop>false</ScaleCrop>
  <HeadingPairs>
    <vt:vector size="4" baseType="variant">
      <vt:variant>
        <vt:lpstr>Titel</vt:lpstr>
      </vt:variant>
      <vt:variant>
        <vt:i4>1</vt:i4>
      </vt:variant>
      <vt:variant>
        <vt:lpstr>Überschriften</vt:lpstr>
      </vt:variant>
      <vt:variant>
        <vt:i4>40</vt:i4>
      </vt:variant>
    </vt:vector>
  </HeadingPairs>
  <TitlesOfParts>
    <vt:vector size="41" baseType="lpstr">
      <vt:lpstr>Ausgewählte Predigten</vt:lpstr>
      <vt:lpstr>Martin Rinkart - Lieder</vt:lpstr>
      <vt:lpstr>Vorwort</vt:lpstr>
      <vt:lpstr>Geduld wir sollen tragen </vt:lpstr>
      <vt:lpstr>Lasset euch, ihr edlen Seelen </vt:lpstr>
      <vt:lpstr>Der Deutsche Esaia, und sein und seiner im Anfechtungs-Gefängnis geist- und leib</vt:lpstr>
      <vt:lpstr>Testament- Schlaf- Valet- und Sterbe-Gebetlein.</vt:lpstr>
      <vt:lpstr>Vorbitter-Gebetlein für der Jüden Bekehrung.</vt:lpstr>
      <vt:lpstr>Christ-tröstliche Antwort.</vt:lpstr>
      <vt:lpstr>Kreuz-Gebetlein.</vt:lpstr>
      <vt:lpstr>Friedens-Gebetlein</vt:lpstr>
      <vt:lpstr>Singestunden-Gebetlein.</vt:lpstr>
      <vt:lpstr>Zum Abendessen.</vt:lpstr>
      <vt:lpstr>Zu Mittage.</vt:lpstr>
      <vt:lpstr>Vor dem Essen.</vt:lpstr>
      <vt:lpstr>Wenn Gott uns nun einmal</vt:lpstr>
      <vt:lpstr>Gott setzt‘ und pflanzte mich</vt:lpstr>
      <vt:lpstr>Nun laßt uns alle Gott</vt:lpstr>
      <vt:lpstr>Lobt Gott, lobt alle Gott</vt:lpstr>
      <vt:lpstr>Ich heb in Angst und Not</vt:lpstr>
      <vt:lpstr>Dir sei Lob, Ehr und Preis</vt:lpstr>
      <vt:lpstr>Lob sei dem höchsten Gott</vt:lpstr>
      <vt:lpstr>O Vater unser Gott</vt:lpstr>
      <vt:lpstr>Stark ist ein Wasserstrom</vt:lpstr>
      <vt:lpstr>O Jesu, meine Lieb!</vt:lpstr>
      <vt:lpstr>O Jesu, meine Zier</vt:lpstr>
      <vt:lpstr>Dir, Jesu, sag ich Dank</vt:lpstr>
      <vt:lpstr>Dir sei Lob, Ehr und Preis</vt:lpstr>
      <vt:lpstr>Dir sei Lob, Ehr und Preis</vt:lpstr>
      <vt:lpstr>Gelobet sei die Pein</vt:lpstr>
      <vt:lpstr>Gelobet sei der Herr</vt:lpstr>
      <vt:lpstr>Gelobet sei mein Gott</vt:lpstr>
      <vt:lpstr>Gelobet sei der Herr</vt:lpstr>
      <vt:lpstr>Gelobet sei mein Gott</vt:lpstr>
      <vt:lpstr>Lob sei dem höchsten Gott</vt:lpstr>
      <vt:lpstr>Nun danket alle Gott mit Herzen, Mund und Händen</vt:lpstr>
      <vt:lpstr>Hilf uns, Herr, in allen Dingen</vt:lpstr>
      <vt:lpstr>Vater unser der Elenden</vt:lpstr>
      <vt:lpstr>Quellen:</vt:lpstr>
      <vt:lpstr>Spendenaufruf</vt:lpstr>
      <vt:lpstr>Jung St. Peter zu Straßburg</vt:lpstr>
    </vt:vector>
  </TitlesOfParts>
  <Company>Glaubensstimme.de</Company>
  <LinksUpToDate>false</LinksUpToDate>
  <CharactersWithSpaces>34076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Rinkart, Martin</dc:creator>
  <cp:keywords/>
  <dc:description/>
  <cp:lastModifiedBy>webmaster@glaubensstimme.de</cp:lastModifiedBy>
  <cp:revision>2</cp:revision>
  <dcterms:created xsi:type="dcterms:W3CDTF">2022-11-02T17:57:00Z</dcterms:created>
  <dcterms:modified xsi:type="dcterms:W3CDTF">2022-11-06T18:11:00Z</dcterms:modified>
  <dc:language>de</dc:language>
</cp:coreProperties>
</file>